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F04AA" w14:textId="77777777" w:rsidR="00D509C6" w:rsidRPr="00860FAE" w:rsidRDefault="00000000">
      <w:pPr>
        <w:rPr>
          <w:lang w:val="pl-PL"/>
        </w:rPr>
      </w:pPr>
      <w:r w:rsidRPr="00860FAE">
        <w:rPr>
          <w:lang w:val="pl-PL"/>
        </w:rPr>
        <w:t>Gmina Nowinka</w:t>
      </w:r>
      <w:r w:rsidRPr="00860FAE">
        <w:rPr>
          <w:lang w:val="pl-PL"/>
        </w:rPr>
        <w:br/>
      </w:r>
      <w:proofErr w:type="spellStart"/>
      <w:r w:rsidRPr="00860FAE">
        <w:rPr>
          <w:lang w:val="pl-PL"/>
        </w:rPr>
        <w:t>Nowinka</w:t>
      </w:r>
      <w:proofErr w:type="spellEnd"/>
      <w:r w:rsidRPr="00860FAE">
        <w:rPr>
          <w:lang w:val="pl-PL"/>
        </w:rPr>
        <w:t xml:space="preserve"> 33</w:t>
      </w:r>
      <w:r w:rsidRPr="00860FAE">
        <w:rPr>
          <w:lang w:val="pl-PL"/>
        </w:rPr>
        <w:br/>
        <w:t>16-304 Nowinka</w:t>
      </w:r>
    </w:p>
    <w:p w14:paraId="7432EBB6" w14:textId="7D331678" w:rsidR="00D509C6" w:rsidRPr="00860FAE" w:rsidRDefault="00000000">
      <w:pPr>
        <w:pStyle w:val="Nagwek1"/>
        <w:rPr>
          <w:lang w:val="pl-PL"/>
        </w:rPr>
      </w:pPr>
      <w:r w:rsidRPr="00860FAE">
        <w:rPr>
          <w:lang w:val="pl-PL"/>
        </w:rPr>
        <w:t>SPECYFIKACJA DOSTAW</w:t>
      </w:r>
      <w:r w:rsidRPr="00860FAE">
        <w:rPr>
          <w:lang w:val="pl-PL"/>
        </w:rPr>
        <w:br/>
        <w:t>Załącznik nr 5</w:t>
      </w:r>
      <w:r w:rsidR="0023794B">
        <w:rPr>
          <w:lang w:val="pl-PL"/>
        </w:rPr>
        <w:t xml:space="preserve"> do SWZ</w:t>
      </w:r>
    </w:p>
    <w:p w14:paraId="32938239" w14:textId="77777777" w:rsidR="00D87F8F" w:rsidRPr="00D87F8F" w:rsidRDefault="00000000" w:rsidP="00D87F8F">
      <w:pPr>
        <w:rPr>
          <w:b/>
          <w:bCs/>
          <w:lang w:val="pl-PL"/>
        </w:rPr>
      </w:pPr>
      <w:r w:rsidRPr="00860FAE">
        <w:rPr>
          <w:lang w:val="pl-PL"/>
        </w:rPr>
        <w:t>Tytuł projektu:</w:t>
      </w:r>
      <w:r w:rsidR="00D87F8F">
        <w:rPr>
          <w:lang w:val="pl-PL"/>
        </w:rPr>
        <w:t xml:space="preserve"> </w:t>
      </w:r>
      <w:r w:rsidR="00D87F8F" w:rsidRPr="00D87F8F">
        <w:rPr>
          <w:b/>
          <w:bCs/>
          <w:lang w:val="pl-PL"/>
        </w:rPr>
        <w:t xml:space="preserve">„TWÓRCZY ROZWÓJ GMINY NOWINKA” </w:t>
      </w:r>
    </w:p>
    <w:p w14:paraId="5FF79A20" w14:textId="62BB1118" w:rsidR="00D87F8F" w:rsidRPr="00D87F8F" w:rsidRDefault="00D87F8F" w:rsidP="00D87F8F">
      <w:pPr>
        <w:rPr>
          <w:b/>
          <w:bCs/>
          <w:lang w:val="pl-PL"/>
        </w:rPr>
      </w:pPr>
      <w:r>
        <w:rPr>
          <w:b/>
          <w:bCs/>
          <w:lang w:val="pl-PL"/>
        </w:rPr>
        <w:t xml:space="preserve">                           </w:t>
      </w:r>
      <w:r w:rsidRPr="00D87F8F">
        <w:rPr>
          <w:b/>
          <w:bCs/>
          <w:lang w:val="pl-PL"/>
        </w:rPr>
        <w:t xml:space="preserve">Nr Projektu FEPD.04.06-IZ.00-0012/24  </w:t>
      </w:r>
    </w:p>
    <w:p w14:paraId="38E09A2A" w14:textId="3B33F0A1" w:rsidR="00D87F8F" w:rsidRPr="00D87F8F" w:rsidRDefault="00D87F8F" w:rsidP="00D87F8F">
      <w:pPr>
        <w:rPr>
          <w:b/>
          <w:bCs/>
          <w:lang w:val="pl-PL"/>
        </w:rPr>
      </w:pPr>
      <w:r w:rsidRPr="00D87F8F">
        <w:rPr>
          <w:b/>
          <w:bCs/>
          <w:lang w:val="pl-PL"/>
        </w:rPr>
        <w:t xml:space="preserve"> </w:t>
      </w:r>
      <w:r>
        <w:rPr>
          <w:b/>
          <w:bCs/>
          <w:lang w:val="pl-PL"/>
        </w:rPr>
        <w:t xml:space="preserve">       </w:t>
      </w:r>
      <w:r w:rsidRPr="00D87F8F">
        <w:rPr>
          <w:b/>
          <w:bCs/>
          <w:lang w:val="pl-PL"/>
        </w:rPr>
        <w:t xml:space="preserve">   Program Fundusze Europejskie dla Podlaskiego 2021-2027</w:t>
      </w:r>
    </w:p>
    <w:p w14:paraId="1B86FD40" w14:textId="1745FD1C" w:rsidR="00D87F8F" w:rsidRPr="00D87F8F" w:rsidRDefault="00D87F8F" w:rsidP="00D87F8F">
      <w:pPr>
        <w:rPr>
          <w:b/>
          <w:bCs/>
          <w:lang w:val="pl-PL"/>
        </w:rPr>
      </w:pPr>
      <w:r w:rsidRPr="00D87F8F">
        <w:rPr>
          <w:b/>
          <w:bCs/>
          <w:lang w:val="pl-PL"/>
        </w:rPr>
        <w:t xml:space="preserve">       </w:t>
      </w:r>
      <w:r>
        <w:rPr>
          <w:b/>
          <w:bCs/>
          <w:lang w:val="pl-PL"/>
        </w:rPr>
        <w:t xml:space="preserve">         </w:t>
      </w:r>
      <w:r w:rsidRPr="00D87F8F">
        <w:rPr>
          <w:b/>
          <w:bCs/>
          <w:lang w:val="pl-PL"/>
        </w:rPr>
        <w:t xml:space="preserve"> Priorytetu IV Przestrzeń społeczna wysokiej jakości  </w:t>
      </w:r>
    </w:p>
    <w:p w14:paraId="24AE3860" w14:textId="6E93F1A7" w:rsidR="00D87F8F" w:rsidRPr="00D87F8F" w:rsidRDefault="00D87F8F" w:rsidP="00D87F8F">
      <w:pPr>
        <w:rPr>
          <w:b/>
          <w:bCs/>
          <w:lang w:val="pl-PL"/>
        </w:rPr>
      </w:pPr>
      <w:r w:rsidRPr="00D87F8F">
        <w:rPr>
          <w:b/>
          <w:bCs/>
          <w:lang w:val="pl-PL"/>
        </w:rPr>
        <w:t xml:space="preserve">         </w:t>
      </w:r>
      <w:r>
        <w:rPr>
          <w:b/>
          <w:bCs/>
          <w:lang w:val="pl-PL"/>
        </w:rPr>
        <w:t xml:space="preserve">      </w:t>
      </w:r>
      <w:r w:rsidRPr="00D87F8F">
        <w:rPr>
          <w:b/>
          <w:bCs/>
          <w:lang w:val="pl-PL"/>
        </w:rPr>
        <w:t xml:space="preserve">  Działania 04.06 Inwestycje w kulturę i turystykę                                                                                                                        </w:t>
      </w:r>
    </w:p>
    <w:p w14:paraId="17CC7840" w14:textId="77777777" w:rsidR="00D509C6" w:rsidRPr="00860FAE" w:rsidRDefault="00000000">
      <w:pPr>
        <w:rPr>
          <w:lang w:val="pl-PL"/>
        </w:rPr>
      </w:pPr>
      <w:r w:rsidRPr="00860FAE">
        <w:rPr>
          <w:lang w:val="pl-PL"/>
        </w:rPr>
        <w:t>Wnioskodawca: Gmina Nowinka</w:t>
      </w:r>
    </w:p>
    <w:p w14:paraId="1A2DF516" w14:textId="4751CE8D" w:rsidR="00D509C6" w:rsidRPr="00860FAE" w:rsidRDefault="00000000">
      <w:pPr>
        <w:pStyle w:val="Nagwek2"/>
        <w:rPr>
          <w:lang w:val="pl-PL"/>
        </w:rPr>
      </w:pPr>
      <w:proofErr w:type="gramStart"/>
      <w:r w:rsidRPr="00860FAE">
        <w:rPr>
          <w:lang w:val="pl-PL"/>
        </w:rPr>
        <w:t>Tabela  -</w:t>
      </w:r>
      <w:proofErr w:type="gramEnd"/>
      <w:r w:rsidRPr="00860FAE">
        <w:rPr>
          <w:lang w:val="pl-PL"/>
        </w:rPr>
        <w:t xml:space="preserve"> Zestawienie planowanego do zakupu wyposażenia</w:t>
      </w:r>
      <w:r w:rsidR="00407241">
        <w:rPr>
          <w:lang w:val="pl-PL"/>
        </w:rPr>
        <w:t xml:space="preserve"> </w:t>
      </w:r>
      <w:r w:rsidR="009625CF">
        <w:rPr>
          <w:lang w:val="pl-PL"/>
        </w:rPr>
        <w:t>z</w:t>
      </w:r>
      <w:r w:rsidR="00407241">
        <w:rPr>
          <w:lang w:val="pl-PL"/>
        </w:rPr>
        <w:t xml:space="preserve"> montaż</w:t>
      </w:r>
      <w:r w:rsidR="009625CF">
        <w:rPr>
          <w:lang w:val="pl-PL"/>
        </w:rPr>
        <w:t>em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5666"/>
        <w:gridCol w:w="1280"/>
      </w:tblGrid>
      <w:tr w:rsidR="003D2101" w14:paraId="472E4F36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00B8E" w14:textId="77777777" w:rsidR="00D509C6" w:rsidRDefault="00000000">
            <w:proofErr w:type="spellStart"/>
            <w:r>
              <w:t>Lp</w:t>
            </w:r>
            <w:proofErr w:type="spellEnd"/>
            <w:r>
              <w:t>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83A21" w14:textId="77777777" w:rsidR="00D509C6" w:rsidRDefault="00000000">
            <w:r>
              <w:t>Nazwa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ABB0F" w14:textId="77777777" w:rsidR="00D509C6" w:rsidRDefault="00000000">
            <w:proofErr w:type="spellStart"/>
            <w:r>
              <w:t>Opis</w:t>
            </w:r>
            <w:proofErr w:type="spellEnd"/>
            <w:r>
              <w:t xml:space="preserve"> / </w:t>
            </w:r>
            <w:proofErr w:type="spellStart"/>
            <w:r>
              <w:t>Parametry</w:t>
            </w:r>
            <w:proofErr w:type="spellEnd"/>
            <w:r>
              <w:t xml:space="preserve"> </w:t>
            </w:r>
            <w:proofErr w:type="spellStart"/>
            <w:r>
              <w:t>techniczne</w:t>
            </w:r>
            <w:proofErr w:type="spellEnd"/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71BB1" w14:textId="77777777" w:rsidR="00D509C6" w:rsidRDefault="00000000">
            <w:proofErr w:type="spellStart"/>
            <w:r>
              <w:t>Ilość</w:t>
            </w:r>
            <w:proofErr w:type="spellEnd"/>
          </w:p>
        </w:tc>
      </w:tr>
      <w:tr w:rsidR="003D2101" w14:paraId="6DCCBCA8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19279" w14:textId="77777777" w:rsidR="00D509C6" w:rsidRDefault="00000000">
            <w: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D0D38" w14:textId="65CF8098" w:rsidR="00D509C6" w:rsidRPr="00860FA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 xml:space="preserve">Platforma schodowa </w:t>
            </w:r>
            <w:r w:rsidR="00C31C6A">
              <w:rPr>
                <w:lang w:val="pl-PL"/>
              </w:rPr>
              <w:t xml:space="preserve">dla </w:t>
            </w:r>
            <w:proofErr w:type="spellStart"/>
            <w:r w:rsidR="00C31C6A">
              <w:rPr>
                <w:lang w:val="pl-PL"/>
              </w:rPr>
              <w:t>niepełnospra-wnych</w:t>
            </w:r>
            <w:proofErr w:type="spellEnd"/>
            <w:r w:rsidR="00C31C6A">
              <w:rPr>
                <w:lang w:val="pl-PL"/>
              </w:rPr>
              <w:t xml:space="preserve"> </w:t>
            </w:r>
            <w:r w:rsidR="00860FAE">
              <w:rPr>
                <w:lang w:val="pl-PL"/>
              </w:rPr>
              <w:t>na torze krzywoliniowym</w:t>
            </w:r>
            <w:r w:rsidR="00407241">
              <w:rPr>
                <w:lang w:val="pl-PL"/>
              </w:rPr>
              <w:t>.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0C7FA" w14:textId="6E88CBB7" w:rsidR="00D509C6" w:rsidRPr="00C31C6A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 xml:space="preserve">Udźwig min. 250 kg, napęd elektryczny, zasilanie 230V, sterowanie pilotem lub panelem naściennym. Konstrukcja stalowo-aluminiowa, składana w pozycji spoczynkowej. Barierki ochronne, zabezpieczenia przed upadkiem i przechyłem. </w:t>
            </w:r>
            <w:r w:rsidRPr="00C31C6A">
              <w:rPr>
                <w:lang w:val="pl-PL"/>
              </w:rPr>
              <w:t>Zgodność z normami bezpieczeństwa CE.</w:t>
            </w:r>
            <w:r w:rsidR="00C31C6A">
              <w:rPr>
                <w:lang w:val="pl-PL"/>
              </w:rPr>
              <w:t xml:space="preserve"> Wersja bez zakrętów – wewnętrzna, napęd </w:t>
            </w:r>
            <w:proofErr w:type="spellStart"/>
            <w:r w:rsidR="00C31C6A">
              <w:rPr>
                <w:lang w:val="pl-PL"/>
              </w:rPr>
              <w:t>elektryczno</w:t>
            </w:r>
            <w:proofErr w:type="spellEnd"/>
            <w:r w:rsidR="00C31C6A">
              <w:rPr>
                <w:lang w:val="pl-PL"/>
              </w:rPr>
              <w:t xml:space="preserve"> – liniowy, o długości do 10m, dołączono zdjęcie.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4A939" w14:textId="77777777" w:rsidR="00D509C6" w:rsidRDefault="00000000">
            <w:r>
              <w:t xml:space="preserve">1 </w:t>
            </w:r>
            <w:proofErr w:type="spellStart"/>
            <w:r>
              <w:t>sztuka</w:t>
            </w:r>
            <w:proofErr w:type="spellEnd"/>
          </w:p>
        </w:tc>
      </w:tr>
      <w:tr w:rsidR="003D2101" w14:paraId="53010830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E67C6" w14:textId="77777777" w:rsidR="00D509C6" w:rsidRDefault="00000000">
            <w: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02C0" w14:textId="0617128A" w:rsidR="00D509C6" w:rsidRPr="00C31C6A" w:rsidRDefault="00000000">
            <w:pPr>
              <w:rPr>
                <w:lang w:val="pl-PL"/>
              </w:rPr>
            </w:pPr>
            <w:r w:rsidRPr="00C31C6A">
              <w:rPr>
                <w:lang w:val="pl-PL"/>
              </w:rPr>
              <w:t>System kurtyn zdaln</w:t>
            </w:r>
            <w:r w:rsidR="00C31C6A" w:rsidRPr="00C31C6A">
              <w:rPr>
                <w:lang w:val="pl-PL"/>
              </w:rPr>
              <w:t>ych + kurtyny t</w:t>
            </w:r>
            <w:r w:rsidR="00C31C6A">
              <w:rPr>
                <w:lang w:val="pl-PL"/>
              </w:rPr>
              <w:t>ylne i boczne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66833" w14:textId="55C9D39A" w:rsidR="00D509C6" w:rsidRPr="00860FA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 xml:space="preserve">Kurtyna główna: szer. 8,82 m, wys. 4,08 m + drapowanie 60%. Paludament: wys. 0,5 m, szer. 8,82 m + drapowanie. Kulisa plusz IFR: wys. 4,08 m, szer. 1,4 m. Materiał: plusz IFR, gramatura 420 g/m² ±5%, kolor </w:t>
            </w:r>
            <w:r w:rsidR="00860FAE">
              <w:rPr>
                <w:lang w:val="pl-PL"/>
              </w:rPr>
              <w:t>granatowy</w:t>
            </w:r>
            <w:r w:rsidRPr="00860FAE">
              <w:rPr>
                <w:lang w:val="pl-PL"/>
              </w:rPr>
              <w:t>. Szyny z napędem elektrycznym, silniki dedykowane, system automatycznego otwierania/zamykania. Sterowanie: pilot lub panel sterujący. W zestawie: elementy mocujące, akcesoria montażowe, cena obejmuje montaż.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984E4F" w14:textId="77777777" w:rsidR="00D509C6" w:rsidRDefault="00000000">
            <w:r>
              <w:t xml:space="preserve">1 </w:t>
            </w:r>
            <w:proofErr w:type="spellStart"/>
            <w:r>
              <w:t>komplet</w:t>
            </w:r>
            <w:proofErr w:type="spellEnd"/>
          </w:p>
        </w:tc>
      </w:tr>
      <w:tr w:rsidR="003D2101" w14:paraId="2AB21AB5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EAF5" w14:textId="77777777" w:rsidR="00D509C6" w:rsidRDefault="00000000">
            <w:r>
              <w:t>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9AAD2" w14:textId="0DAF0D2E" w:rsidR="00D509C6" w:rsidRPr="00C31C6A" w:rsidRDefault="00000000">
            <w:pPr>
              <w:rPr>
                <w:lang w:val="pl-PL"/>
              </w:rPr>
            </w:pPr>
            <w:r w:rsidRPr="00C31C6A">
              <w:rPr>
                <w:lang w:val="pl-PL"/>
              </w:rPr>
              <w:t>Ekran projekcyjny elektryczny</w:t>
            </w:r>
            <w:r w:rsidR="00C31C6A" w:rsidRPr="00C31C6A">
              <w:rPr>
                <w:lang w:val="pl-PL"/>
              </w:rPr>
              <w:t xml:space="preserve"> na p</w:t>
            </w:r>
            <w:r w:rsidR="00C31C6A">
              <w:rPr>
                <w:lang w:val="pl-PL"/>
              </w:rPr>
              <w:t>ilota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B10C1" w14:textId="77777777" w:rsidR="00D509C6" w:rsidRDefault="00000000">
            <w:r w:rsidRPr="00860FAE">
              <w:rPr>
                <w:lang w:val="pl-PL"/>
              </w:rPr>
              <w:t xml:space="preserve">Powierzchnia projekcyjna 250x190 cm, format 4:3. Czarne obramowanie 5 cm po bokach. Czarna belka obciążeniowa, tkanina dyfuzyjna, kąt widzenia 150°. Współczynnik odbicia 1,2. Zasilanie 230V, pobór mocy 40W. Wymiary obudowy 269x11,2x9,4 cm. Obudowa aluminiowa biała. Zdalne sterowanie pilotem, przełącznik </w:t>
            </w:r>
            <w:r w:rsidRPr="00860FAE">
              <w:rPr>
                <w:lang w:val="pl-PL"/>
              </w:rPr>
              <w:lastRenderedPageBreak/>
              <w:t xml:space="preserve">ścienny w zestawie. </w:t>
            </w:r>
            <w:proofErr w:type="spellStart"/>
            <w:r>
              <w:t>Klasyfikacja</w:t>
            </w:r>
            <w:proofErr w:type="spellEnd"/>
            <w:r>
              <w:t xml:space="preserve"> </w:t>
            </w:r>
            <w:proofErr w:type="spellStart"/>
            <w:r>
              <w:t>ogniowa</w:t>
            </w:r>
            <w:proofErr w:type="spellEnd"/>
            <w:r>
              <w:t xml:space="preserve"> M1 7201-96.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EAD7A" w14:textId="77777777" w:rsidR="00D509C6" w:rsidRDefault="00000000">
            <w:r>
              <w:lastRenderedPageBreak/>
              <w:t xml:space="preserve">1 </w:t>
            </w:r>
            <w:proofErr w:type="spellStart"/>
            <w:r>
              <w:t>sztuka</w:t>
            </w:r>
            <w:proofErr w:type="spellEnd"/>
          </w:p>
        </w:tc>
      </w:tr>
      <w:tr w:rsidR="003D2101" w14:paraId="479D9D93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74F20" w14:textId="77777777" w:rsidR="00D509C6" w:rsidRDefault="00000000">
            <w: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32909" w14:textId="7464EF33" w:rsidR="00D509C6" w:rsidRDefault="00000000">
            <w:proofErr w:type="spellStart"/>
            <w:r>
              <w:t>Projektor</w:t>
            </w:r>
            <w:proofErr w:type="spellEnd"/>
            <w:r>
              <w:t xml:space="preserve"> </w:t>
            </w:r>
            <w:proofErr w:type="spellStart"/>
            <w:r>
              <w:t>sufitow</w:t>
            </w:r>
            <w:r w:rsidR="00C31C6A">
              <w:t>y</w:t>
            </w:r>
            <w:proofErr w:type="spellEnd"/>
            <w:r w:rsidR="00C31C6A">
              <w:t xml:space="preserve"> z </w:t>
            </w:r>
            <w:proofErr w:type="spellStart"/>
            <w:r w:rsidR="00C31C6A">
              <w:t>uchwytem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A10C5" w14:textId="60CD850C" w:rsidR="00D509C6" w:rsidRPr="00860FAE" w:rsidRDefault="00860FAE">
            <w:pPr>
              <w:rPr>
                <w:lang w:val="pl-PL"/>
              </w:rPr>
            </w:pPr>
            <w:r>
              <w:rPr>
                <w:lang w:val="pl-PL"/>
              </w:rPr>
              <w:t xml:space="preserve">Projektor LED </w:t>
            </w:r>
            <w:r w:rsidRPr="00860FAE">
              <w:rPr>
                <w:lang w:val="pl-PL"/>
              </w:rPr>
              <w:t xml:space="preserve">EB-L260F. Rozdzielczość Full HD 1920x1080. Jasność 4600 lumenów, kontrast 2 500 000:1. Technologia 3LCD, źródło światła laser, żywotność do 30 000 godzin. </w:t>
            </w:r>
            <w:proofErr w:type="spellStart"/>
            <w:r w:rsidRPr="00860FAE">
              <w:rPr>
                <w:lang w:val="pl-PL"/>
              </w:rPr>
              <w:t>WiFi</w:t>
            </w:r>
            <w:proofErr w:type="spellEnd"/>
            <w:r w:rsidRPr="00860FAE">
              <w:rPr>
                <w:lang w:val="pl-PL"/>
              </w:rPr>
              <w:t xml:space="preserve">, wbudowany głośnik 16W. Współczynnik odległości 1.32-2.12:1, zoom optyczny 1.62x. Waga 4,2 kg, wymiary 325x299x90 mm. Złącza: VGA, HDMI, USB, RS-232C, Ethernet, </w:t>
            </w:r>
            <w:proofErr w:type="spellStart"/>
            <w:r w:rsidRPr="00860FAE">
              <w:rPr>
                <w:lang w:val="pl-PL"/>
              </w:rPr>
              <w:t>Miracast</w:t>
            </w:r>
            <w:proofErr w:type="spellEnd"/>
            <w:r w:rsidRPr="00860FAE">
              <w:rPr>
                <w:lang w:val="pl-PL"/>
              </w:rPr>
              <w:t>. Gwarancja 60 miesięcy lub 12 000 h.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20884" w14:textId="77777777" w:rsidR="00D509C6" w:rsidRDefault="00000000">
            <w:r>
              <w:t xml:space="preserve">1 </w:t>
            </w:r>
            <w:proofErr w:type="spellStart"/>
            <w:r>
              <w:t>sztuka</w:t>
            </w:r>
            <w:proofErr w:type="spellEnd"/>
          </w:p>
        </w:tc>
      </w:tr>
      <w:tr w:rsidR="003D2101" w14:paraId="37D4993D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2E048" w14:textId="77777777" w:rsidR="00D509C6" w:rsidRDefault="00000000">
            <w:r>
              <w:t>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2CF65" w14:textId="37C63118" w:rsidR="00D509C6" w:rsidRDefault="00000000">
            <w:r>
              <w:t>Doposażen</w:t>
            </w:r>
            <w:r w:rsidR="0023794B">
              <w:t>i</w:t>
            </w:r>
            <w:r>
              <w:t xml:space="preserve">e </w:t>
            </w:r>
            <w:proofErr w:type="spellStart"/>
            <w:r>
              <w:t>sanitariatów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B3A18" w14:textId="77777777" w:rsidR="00D509C6" w:rsidRDefault="00000000">
            <w:r w:rsidRPr="00860FAE">
              <w:rPr>
                <w:lang w:val="pl-PL"/>
              </w:rPr>
              <w:t xml:space="preserve">Kosz otwarty wiszący 40l, tworzywo ABS, kolor czarny. Dozownik mydła w płynie 1000 ml, tworzywo ABS, czarny. Pojemnik na ręczniki papierowe w roli, system listkowy, tworzywo ABS, czarny. </w:t>
            </w:r>
            <w:proofErr w:type="spellStart"/>
            <w:r>
              <w:t>Podajnik</w:t>
            </w:r>
            <w:proofErr w:type="spellEnd"/>
            <w:r>
              <w:t xml:space="preserve"> </w:t>
            </w:r>
            <w:proofErr w:type="spellStart"/>
            <w:r>
              <w:t>na</w:t>
            </w:r>
            <w:proofErr w:type="spellEnd"/>
            <w:r>
              <w:t xml:space="preserve"> papier </w:t>
            </w:r>
            <w:proofErr w:type="spellStart"/>
            <w:r>
              <w:t>toaletowy</w:t>
            </w:r>
            <w:proofErr w:type="spellEnd"/>
            <w:r>
              <w:t xml:space="preserve">, </w:t>
            </w:r>
            <w:proofErr w:type="spellStart"/>
            <w:r>
              <w:t>tworzywo</w:t>
            </w:r>
            <w:proofErr w:type="spellEnd"/>
            <w:r>
              <w:t xml:space="preserve"> ABS, </w:t>
            </w:r>
            <w:proofErr w:type="spellStart"/>
            <w:r>
              <w:t>czarny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2093D7" w14:textId="77777777" w:rsidR="00D509C6" w:rsidRDefault="00000000">
            <w:r>
              <w:t xml:space="preserve">5 </w:t>
            </w:r>
            <w:proofErr w:type="spellStart"/>
            <w:r>
              <w:t>kompletów</w:t>
            </w:r>
            <w:proofErr w:type="spellEnd"/>
          </w:p>
        </w:tc>
      </w:tr>
      <w:tr w:rsidR="003D2101" w14:paraId="0A56CC3E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795FE" w14:textId="77777777" w:rsidR="00D509C6" w:rsidRDefault="00000000">
            <w:r>
              <w:t>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23380" w14:textId="10FBA070" w:rsidR="00D509C6" w:rsidRPr="00860FA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 xml:space="preserve">Zabudowa szaf 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E83A6" w14:textId="66794622" w:rsidR="00D509C6" w:rsidRDefault="00000000">
            <w:r w:rsidRPr="00860FAE">
              <w:rPr>
                <w:lang w:val="pl-PL"/>
              </w:rPr>
              <w:t xml:space="preserve">Powierzchnia zabudowy: 87,5 m², długość: 25 </w:t>
            </w:r>
            <w:proofErr w:type="spellStart"/>
            <w:r w:rsidRPr="00860FAE">
              <w:rPr>
                <w:lang w:val="pl-PL"/>
              </w:rPr>
              <w:t>mb</w:t>
            </w:r>
            <w:proofErr w:type="spellEnd"/>
            <w:r w:rsidRPr="00860FAE">
              <w:rPr>
                <w:lang w:val="pl-PL"/>
              </w:rPr>
              <w:t xml:space="preserve">, wysokość: 3,5 m. Wykonanie z płyty </w:t>
            </w:r>
            <w:proofErr w:type="gramStart"/>
            <w:r w:rsidRPr="00860FAE">
              <w:rPr>
                <w:lang w:val="pl-PL"/>
              </w:rPr>
              <w:t>laminowanej .</w:t>
            </w:r>
            <w:proofErr w:type="gramEnd"/>
            <w:r w:rsidRPr="00860FAE">
              <w:rPr>
                <w:lang w:val="pl-PL"/>
              </w:rPr>
              <w:t xml:space="preserve"> Drzwi przesuwne/rozwierane, system wentylacji. Kolorystyka dostosowana do wnętrza GOK. </w:t>
            </w:r>
            <w:proofErr w:type="spellStart"/>
            <w:r>
              <w:t>Wzmocnione</w:t>
            </w:r>
            <w:proofErr w:type="spellEnd"/>
            <w:r>
              <w:t xml:space="preserve"> </w:t>
            </w:r>
            <w:proofErr w:type="spellStart"/>
            <w:r>
              <w:t>półki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przegrody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D6274" w14:textId="0586B2C6" w:rsidR="00D509C6" w:rsidRDefault="00000000">
            <w:r>
              <w:t xml:space="preserve">1 </w:t>
            </w:r>
            <w:proofErr w:type="spellStart"/>
            <w:r w:rsidR="004501D3">
              <w:t>sztuka</w:t>
            </w:r>
            <w:proofErr w:type="spellEnd"/>
          </w:p>
        </w:tc>
      </w:tr>
      <w:tr w:rsidR="003D2101" w14:paraId="1C90688A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620AB" w14:textId="77777777" w:rsidR="00D509C6" w:rsidRDefault="00000000">
            <w:r>
              <w:t>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0182A" w14:textId="128A7C4E" w:rsidR="00D509C6" w:rsidRPr="00860FAE" w:rsidRDefault="00000000">
            <w:pPr>
              <w:rPr>
                <w:lang w:val="pl-PL"/>
              </w:rPr>
            </w:pPr>
            <w:proofErr w:type="spellStart"/>
            <w:r w:rsidRPr="00860FAE">
              <w:rPr>
                <w:lang w:val="pl-PL"/>
              </w:rPr>
              <w:t>Antyramy</w:t>
            </w:r>
            <w:proofErr w:type="spellEnd"/>
            <w:r w:rsidRPr="00860FAE">
              <w:rPr>
                <w:lang w:val="pl-PL"/>
              </w:rPr>
              <w:t xml:space="preserve"> </w:t>
            </w:r>
            <w:r w:rsidR="00C31C6A">
              <w:rPr>
                <w:lang w:val="pl-PL"/>
              </w:rPr>
              <w:t>z aluminiową ramą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BC724" w14:textId="77777777" w:rsidR="00D509C6" w:rsidRPr="00860FA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>Format plakatu A1. Wymiary zewnętrzne: 62,3 x 87 cm. System OWZ (otwórz-włóż-zamknij). Profil aluminiowy czarny, grubość ramki 12 mm, szerokość profilu 25 mm. Tył: płyta poliestrowa z otworami montażowymi.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39FA5" w14:textId="77777777" w:rsidR="00D509C6" w:rsidRDefault="00000000">
            <w:r>
              <w:t xml:space="preserve">20 </w:t>
            </w:r>
            <w:proofErr w:type="spellStart"/>
            <w:r>
              <w:t>sztuk</w:t>
            </w:r>
            <w:proofErr w:type="spellEnd"/>
          </w:p>
        </w:tc>
      </w:tr>
      <w:tr w:rsidR="003D2101" w14:paraId="75DFF0C4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749AD" w14:textId="77777777" w:rsidR="00D509C6" w:rsidRDefault="00000000">
            <w:r>
              <w:t>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25FFF" w14:textId="77777777" w:rsidR="00D509C6" w:rsidRDefault="00000000">
            <w:r>
              <w:t xml:space="preserve">System </w:t>
            </w:r>
            <w:proofErr w:type="spellStart"/>
            <w:r>
              <w:t>ścianki</w:t>
            </w:r>
            <w:proofErr w:type="spellEnd"/>
            <w:r>
              <w:t xml:space="preserve"> </w:t>
            </w:r>
            <w:proofErr w:type="spellStart"/>
            <w:r>
              <w:t>wystawienniczej</w:t>
            </w:r>
            <w:proofErr w:type="spellEnd"/>
            <w:r>
              <w:t xml:space="preserve"> </w:t>
            </w:r>
            <w:proofErr w:type="spellStart"/>
            <w:r>
              <w:t>tekstylnej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96DB7" w14:textId="1A9BDBFD" w:rsidR="00D509C6" w:rsidRPr="00860FA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>Wymiary: 100x170x190 cm. Konstrukcja aluminiowa</w:t>
            </w:r>
            <w:r w:rsidR="00407241">
              <w:rPr>
                <w:lang w:val="pl-PL"/>
              </w:rPr>
              <w:t xml:space="preserve"> kolor czarny</w:t>
            </w:r>
            <w:r w:rsidRPr="00860FAE">
              <w:rPr>
                <w:lang w:val="pl-PL"/>
              </w:rPr>
              <w:t>, lekka i wytrzymała. Poszycie: tkanina tekstylna z możliwością wymiany grafiki. Modułowy system składania bez użycia narzędzi.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2C22D" w14:textId="77777777" w:rsidR="00D509C6" w:rsidRDefault="00000000">
            <w:r>
              <w:t xml:space="preserve">8 </w:t>
            </w:r>
            <w:proofErr w:type="spellStart"/>
            <w:r>
              <w:t>sztuk</w:t>
            </w:r>
            <w:proofErr w:type="spellEnd"/>
          </w:p>
        </w:tc>
      </w:tr>
      <w:tr w:rsidR="003D2101" w14:paraId="759F7B2B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486CA" w14:textId="77777777" w:rsidR="00D509C6" w:rsidRDefault="00000000">
            <w:r>
              <w:t>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3C954" w14:textId="0E6F9DAC" w:rsidR="00D509C6" w:rsidRDefault="00C31C6A">
            <w:proofErr w:type="spellStart"/>
            <w:r>
              <w:t>Zakup</w:t>
            </w:r>
            <w:proofErr w:type="spellEnd"/>
            <w:r>
              <w:t xml:space="preserve"> </w:t>
            </w:r>
            <w:proofErr w:type="spellStart"/>
            <w:r>
              <w:t>klimatorów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5F5C1B" w14:textId="46ED864E" w:rsidR="00D509C6" w:rsidRPr="00122FC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 xml:space="preserve">Moc chłodnicza: 5 </w:t>
            </w:r>
            <w:proofErr w:type="spellStart"/>
            <w:r w:rsidRPr="00860FAE">
              <w:rPr>
                <w:lang w:val="pl-PL"/>
              </w:rPr>
              <w:t>kW.</w:t>
            </w:r>
            <w:proofErr w:type="spellEnd"/>
            <w:r w:rsidRPr="00860FAE">
              <w:rPr>
                <w:lang w:val="pl-PL"/>
              </w:rPr>
              <w:t xml:space="preserve"> Zasilanie: 230V. Zakres temperatur: 16-30°C. Tryby: chłodzenie, wentylacja, osuszanie. </w:t>
            </w:r>
            <w:r w:rsidRPr="00122FCE">
              <w:rPr>
                <w:lang w:val="pl-PL"/>
              </w:rPr>
              <w:t xml:space="preserve">Sterowanie: pilot oraz panel sterujący. Montaż </w:t>
            </w:r>
            <w:r w:rsidR="00122FCE" w:rsidRPr="00122FCE">
              <w:rPr>
                <w:lang w:val="pl-PL"/>
              </w:rPr>
              <w:t xml:space="preserve">i dostawa </w:t>
            </w:r>
            <w:r w:rsidRPr="00122FCE">
              <w:rPr>
                <w:lang w:val="pl-PL"/>
              </w:rPr>
              <w:t>w cenie.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D4150" w14:textId="77777777" w:rsidR="00D509C6" w:rsidRDefault="00000000">
            <w:r>
              <w:t xml:space="preserve">9 </w:t>
            </w:r>
            <w:proofErr w:type="spellStart"/>
            <w:r>
              <w:t>sztuk</w:t>
            </w:r>
            <w:proofErr w:type="spellEnd"/>
          </w:p>
        </w:tc>
      </w:tr>
      <w:tr w:rsidR="003D2101" w14:paraId="3E980849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50A0D" w14:textId="77777777" w:rsidR="00D509C6" w:rsidRDefault="00000000">
            <w:r>
              <w:t>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F37B7" w14:textId="77777777" w:rsidR="00D509C6" w:rsidRDefault="00000000">
            <w:proofErr w:type="spellStart"/>
            <w:r>
              <w:t>Wózek</w:t>
            </w:r>
            <w:proofErr w:type="spellEnd"/>
            <w:r>
              <w:t xml:space="preserve"> do </w:t>
            </w:r>
            <w:proofErr w:type="spellStart"/>
            <w:r>
              <w:t>przewozu</w:t>
            </w:r>
            <w:proofErr w:type="spellEnd"/>
            <w:r>
              <w:t xml:space="preserve"> </w:t>
            </w:r>
            <w:proofErr w:type="spellStart"/>
            <w:r>
              <w:t>krzeseł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93AA7" w14:textId="0E75D4C1" w:rsidR="00D509C6" w:rsidRDefault="00000000">
            <w:r w:rsidRPr="00860FAE">
              <w:rPr>
                <w:lang w:val="pl-PL"/>
              </w:rPr>
              <w:t xml:space="preserve">Rama stalowa, profile 30x30x1,5 mm, poprzeczki 40x10x1,5 mm. Wzmocniona płaskownikiem. Malowanie proszkowe czarne. </w:t>
            </w:r>
            <w:r>
              <w:t xml:space="preserve">4 </w:t>
            </w:r>
            <w:proofErr w:type="spellStart"/>
            <w:r>
              <w:t>kółka</w:t>
            </w:r>
            <w:proofErr w:type="spellEnd"/>
            <w:r>
              <w:t xml:space="preserve"> </w:t>
            </w:r>
            <w:proofErr w:type="spellStart"/>
            <w:r>
              <w:t>obrotowe</w:t>
            </w:r>
            <w:proofErr w:type="spellEnd"/>
            <w:r>
              <w:t xml:space="preserve">, 2 z </w:t>
            </w:r>
            <w:proofErr w:type="spellStart"/>
            <w:r>
              <w:t>hamulcem</w:t>
            </w:r>
            <w:proofErr w:type="spellEnd"/>
            <w:r>
              <w:t xml:space="preserve">. </w:t>
            </w:r>
            <w:proofErr w:type="spellStart"/>
            <w:r>
              <w:t>Pojemność</w:t>
            </w:r>
            <w:proofErr w:type="spellEnd"/>
            <w:r>
              <w:t xml:space="preserve">: </w:t>
            </w:r>
            <w:r w:rsidR="00122FCE">
              <w:t xml:space="preserve">minimum </w:t>
            </w:r>
            <w:r>
              <w:t xml:space="preserve">12 </w:t>
            </w:r>
            <w:proofErr w:type="spellStart"/>
            <w:r>
              <w:t>krzeseł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BFAF9" w14:textId="38521D4B" w:rsidR="00D509C6" w:rsidRDefault="00860FAE">
            <w:r>
              <w:t xml:space="preserve">9 </w:t>
            </w:r>
            <w:proofErr w:type="spellStart"/>
            <w:r>
              <w:t>sztuk</w:t>
            </w:r>
            <w:proofErr w:type="spellEnd"/>
          </w:p>
        </w:tc>
      </w:tr>
      <w:tr w:rsidR="003D2101" w14:paraId="74EA2864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2AC96" w14:textId="77777777" w:rsidR="00D509C6" w:rsidRDefault="00000000">
            <w:r>
              <w:t>11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3EF0D" w14:textId="77777777" w:rsidR="00D509C6" w:rsidRDefault="00000000">
            <w:proofErr w:type="spellStart"/>
            <w:r>
              <w:t>Wózek</w:t>
            </w:r>
            <w:proofErr w:type="spellEnd"/>
            <w:r>
              <w:t xml:space="preserve"> do </w:t>
            </w:r>
            <w:proofErr w:type="spellStart"/>
            <w:r>
              <w:lastRenderedPageBreak/>
              <w:t>transportu</w:t>
            </w:r>
            <w:proofErr w:type="spellEnd"/>
            <w:r>
              <w:t xml:space="preserve"> </w:t>
            </w:r>
            <w:proofErr w:type="spellStart"/>
            <w:r>
              <w:t>stołów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6A987" w14:textId="77777777" w:rsidR="00D509C6" w:rsidRDefault="00000000">
            <w:r w:rsidRPr="00860FAE">
              <w:rPr>
                <w:lang w:val="pl-PL"/>
              </w:rPr>
              <w:lastRenderedPageBreak/>
              <w:t xml:space="preserve">Rama stalowa, malowana proszkowo. Max szerokość stołów: 80-120 cm. Długość: ok. 150 cm, wysokość: ok. </w:t>
            </w:r>
            <w:r w:rsidRPr="00860FAE">
              <w:rPr>
                <w:lang w:val="pl-PL"/>
              </w:rPr>
              <w:lastRenderedPageBreak/>
              <w:t xml:space="preserve">90-100 cm. Waga do 25 kg. Koła: 2 obrotowe, 2 stałe. </w:t>
            </w:r>
            <w:proofErr w:type="spellStart"/>
            <w:r>
              <w:t>Uchwyty</w:t>
            </w:r>
            <w:proofErr w:type="spellEnd"/>
            <w:r>
              <w:t xml:space="preserve"> do </w:t>
            </w:r>
            <w:proofErr w:type="spellStart"/>
            <w:r>
              <w:t>pchania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277C8" w14:textId="64853343" w:rsidR="00D509C6" w:rsidRDefault="00860FAE">
            <w:r>
              <w:lastRenderedPageBreak/>
              <w:t xml:space="preserve">2 </w:t>
            </w:r>
            <w:proofErr w:type="spellStart"/>
            <w:r>
              <w:t>sztuki</w:t>
            </w:r>
            <w:proofErr w:type="spellEnd"/>
          </w:p>
        </w:tc>
      </w:tr>
      <w:tr w:rsidR="003D2101" w14:paraId="71F9DB31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C8461" w14:textId="77777777" w:rsidR="00D509C6" w:rsidRDefault="00000000">
            <w:r>
              <w:t>12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F676A" w14:textId="6E284D3E" w:rsidR="00D509C6" w:rsidRDefault="00000000">
            <w:proofErr w:type="spellStart"/>
            <w:r>
              <w:t>Sto</w:t>
            </w:r>
            <w:r w:rsidR="00C31C6A">
              <w:t>liki</w:t>
            </w:r>
            <w:proofErr w:type="spellEnd"/>
            <w:r w:rsidR="00C31C6A">
              <w:t xml:space="preserve"> 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F0FBF" w14:textId="00CBD1B8" w:rsidR="00D509C6" w:rsidRPr="00860FA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>Wymiary: 80x180 cm. Blat: płyta laminowana, grubość 18 mm, kolor dąb</w:t>
            </w:r>
            <w:r w:rsidR="00860FAE">
              <w:rPr>
                <w:lang w:val="pl-PL"/>
              </w:rPr>
              <w:t>,</w:t>
            </w:r>
            <w:r w:rsidRPr="00860FAE">
              <w:rPr>
                <w:lang w:val="pl-PL"/>
              </w:rPr>
              <w:t xml:space="preserve"> so</w:t>
            </w:r>
            <w:r w:rsidR="00860FAE">
              <w:rPr>
                <w:lang w:val="pl-PL"/>
              </w:rPr>
              <w:t>sna</w:t>
            </w:r>
            <w:r w:rsidRPr="00860FAE">
              <w:rPr>
                <w:lang w:val="pl-PL"/>
              </w:rPr>
              <w:t>. Nogi składane, metalowe. Powierzchnia odporna na zarysowania.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0BDBBE" w14:textId="77777777" w:rsidR="00D509C6" w:rsidRDefault="00000000">
            <w:r>
              <w:t xml:space="preserve">20 </w:t>
            </w:r>
            <w:proofErr w:type="spellStart"/>
            <w:r>
              <w:t>sztuk</w:t>
            </w:r>
            <w:proofErr w:type="spellEnd"/>
          </w:p>
        </w:tc>
      </w:tr>
      <w:tr w:rsidR="003D2101" w14:paraId="5C856821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AD878" w14:textId="77777777" w:rsidR="00D509C6" w:rsidRDefault="00000000">
            <w:r>
              <w:t>13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2F3C33" w14:textId="77777777" w:rsidR="00D509C6" w:rsidRDefault="00000000">
            <w:r>
              <w:t xml:space="preserve">System </w:t>
            </w:r>
            <w:proofErr w:type="spellStart"/>
            <w:r>
              <w:t>wystawienniczy</w:t>
            </w:r>
            <w:proofErr w:type="spellEnd"/>
            <w:r>
              <w:t xml:space="preserve"> </w:t>
            </w:r>
            <w:proofErr w:type="spellStart"/>
            <w:r>
              <w:t>przyścienny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54ABE" w14:textId="77777777" w:rsidR="00D509C6" w:rsidRDefault="00000000">
            <w:r w:rsidRPr="00860FAE">
              <w:rPr>
                <w:lang w:val="pl-PL"/>
              </w:rPr>
              <w:t xml:space="preserve">Listwa aluminiowa: 45 </w:t>
            </w:r>
            <w:proofErr w:type="spellStart"/>
            <w:r w:rsidRPr="00860FAE">
              <w:rPr>
                <w:lang w:val="pl-PL"/>
              </w:rPr>
              <w:t>mb</w:t>
            </w:r>
            <w:proofErr w:type="spellEnd"/>
            <w:r w:rsidRPr="00860FAE">
              <w:rPr>
                <w:lang w:val="pl-PL"/>
              </w:rPr>
              <w:t xml:space="preserve">. Uchwyt montażowy: 60 szt. Lina stalowa: 20 </w:t>
            </w:r>
            <w:proofErr w:type="spellStart"/>
            <w:r w:rsidRPr="00860FAE">
              <w:rPr>
                <w:lang w:val="pl-PL"/>
              </w:rPr>
              <w:t>mb</w:t>
            </w:r>
            <w:proofErr w:type="spellEnd"/>
            <w:r w:rsidRPr="00860FAE">
              <w:rPr>
                <w:lang w:val="pl-PL"/>
              </w:rPr>
              <w:t xml:space="preserve">. Haczyki: 120 szt. </w:t>
            </w:r>
            <w:proofErr w:type="spellStart"/>
            <w:r>
              <w:t>Uchwyty</w:t>
            </w:r>
            <w:proofErr w:type="spellEnd"/>
            <w:r>
              <w:t xml:space="preserve"> </w:t>
            </w:r>
            <w:proofErr w:type="spellStart"/>
            <w:r>
              <w:t>równoległe</w:t>
            </w:r>
            <w:proofErr w:type="spellEnd"/>
            <w:r>
              <w:t xml:space="preserve">: 60 </w:t>
            </w:r>
            <w:proofErr w:type="spellStart"/>
            <w:r>
              <w:t>szt</w:t>
            </w:r>
            <w:proofErr w:type="spellEnd"/>
            <w:r>
              <w:t xml:space="preserve">. System </w:t>
            </w:r>
            <w:proofErr w:type="spellStart"/>
            <w:r>
              <w:t>ścienny</w:t>
            </w:r>
            <w:proofErr w:type="spellEnd"/>
            <w:r>
              <w:t xml:space="preserve"> do </w:t>
            </w:r>
            <w:proofErr w:type="spellStart"/>
            <w:r>
              <w:t>ekspozycji</w:t>
            </w:r>
            <w:proofErr w:type="spellEnd"/>
            <w:r>
              <w:t>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1292D" w14:textId="2C07636A" w:rsidR="00D509C6" w:rsidRDefault="00000000">
            <w:r>
              <w:t xml:space="preserve">1 </w:t>
            </w:r>
            <w:proofErr w:type="spellStart"/>
            <w:r w:rsidR="004501D3">
              <w:t>sztuka</w:t>
            </w:r>
            <w:proofErr w:type="spellEnd"/>
          </w:p>
        </w:tc>
      </w:tr>
      <w:tr w:rsidR="003D2101" w14:paraId="5B40A9BB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8B074" w14:textId="77777777" w:rsidR="00D509C6" w:rsidRDefault="00000000">
            <w:r>
              <w:t>14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60C49" w14:textId="77777777" w:rsidR="00D509C6" w:rsidRDefault="00000000">
            <w:proofErr w:type="spellStart"/>
            <w:r>
              <w:t>Strefa</w:t>
            </w:r>
            <w:proofErr w:type="spellEnd"/>
            <w:r>
              <w:t xml:space="preserve"> </w:t>
            </w:r>
            <w:proofErr w:type="spellStart"/>
            <w:r>
              <w:t>wypoczynku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22490" w14:textId="7696CEDA" w:rsidR="00D509C6" w:rsidRPr="00860FA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>Kanapa 3-osobowa, 3 fotele, 1 stolik kawowy. Wykonanie z materiałów pochodzących z recyklingu. Kolor</w:t>
            </w:r>
            <w:r w:rsidR="00122FCE">
              <w:rPr>
                <w:lang w:val="pl-PL"/>
              </w:rPr>
              <w:t xml:space="preserve">, wielkość po </w:t>
            </w:r>
            <w:r w:rsidRPr="00860FAE">
              <w:rPr>
                <w:lang w:val="pl-PL"/>
              </w:rPr>
              <w:t>uzgodnienia</w:t>
            </w:r>
            <w:r w:rsidR="00122FCE">
              <w:rPr>
                <w:lang w:val="pl-PL"/>
              </w:rPr>
              <w:t>ch.</w:t>
            </w:r>
            <w:r w:rsidRPr="00860FAE">
              <w:rPr>
                <w:lang w:val="pl-PL"/>
              </w:rPr>
              <w:t xml:space="preserve"> Konstrukcja: drewno z recyklingu, tapicerka: tkaniny recyklingowe.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16C32" w14:textId="471F0C08" w:rsidR="00D509C6" w:rsidRDefault="00000000">
            <w:r>
              <w:t xml:space="preserve">1 </w:t>
            </w:r>
            <w:proofErr w:type="spellStart"/>
            <w:r w:rsidR="00636016">
              <w:t>komplet</w:t>
            </w:r>
            <w:proofErr w:type="spellEnd"/>
          </w:p>
        </w:tc>
      </w:tr>
      <w:tr w:rsidR="003D2101" w14:paraId="225B80CD" w14:textId="77777777" w:rsidTr="00636016">
        <w:trPr>
          <w:trHeight w:val="1752"/>
        </w:trPr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C5688" w14:textId="77777777" w:rsidR="00D509C6" w:rsidRDefault="00000000">
            <w:r>
              <w:t>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072F5" w14:textId="52A2E4E9" w:rsidR="00D509C6" w:rsidRPr="00860FAE" w:rsidRDefault="00000000">
            <w:pPr>
              <w:rPr>
                <w:lang w:val="pl-PL"/>
              </w:rPr>
            </w:pPr>
            <w:proofErr w:type="spellStart"/>
            <w:r w:rsidRPr="00860FAE">
              <w:rPr>
                <w:lang w:val="pl-PL"/>
              </w:rPr>
              <w:t>Zagospodarowa</w:t>
            </w:r>
            <w:r w:rsidR="004501D3">
              <w:rPr>
                <w:lang w:val="pl-PL"/>
              </w:rPr>
              <w:t>-ni</w:t>
            </w:r>
            <w:r w:rsidRPr="00860FAE">
              <w:rPr>
                <w:lang w:val="pl-PL"/>
              </w:rPr>
              <w:t>e</w:t>
            </w:r>
            <w:proofErr w:type="spellEnd"/>
            <w:r w:rsidRPr="00860FAE">
              <w:rPr>
                <w:lang w:val="pl-PL"/>
              </w:rPr>
              <w:t xml:space="preserve"> zieleni wewnątrz</w:t>
            </w:r>
            <w:r w:rsidR="004501D3">
              <w:rPr>
                <w:lang w:val="pl-PL"/>
              </w:rPr>
              <w:t xml:space="preserve"> budynku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6C26C" w14:textId="1E7B858B" w:rsidR="00D509C6" w:rsidRPr="00860FAE" w:rsidRDefault="00000000">
            <w:pPr>
              <w:rPr>
                <w:lang w:val="pl-PL"/>
              </w:rPr>
            </w:pPr>
            <w:r w:rsidRPr="00860FAE">
              <w:rPr>
                <w:lang w:val="pl-PL"/>
              </w:rPr>
              <w:t xml:space="preserve">4 donice, 3 zestawy kwietników </w:t>
            </w:r>
            <w:proofErr w:type="spellStart"/>
            <w:r w:rsidRPr="00860FAE">
              <w:rPr>
                <w:lang w:val="pl-PL"/>
              </w:rPr>
              <w:t>loftowych</w:t>
            </w:r>
            <w:proofErr w:type="spellEnd"/>
            <w:r w:rsidRPr="00860FAE">
              <w:rPr>
                <w:lang w:val="pl-PL"/>
              </w:rPr>
              <w:t xml:space="preserve"> (wysokości: 50, 60, 80 cm), 3 półki kwietne 6-poziomowe, 4 drzewa figowiec beniamina (min. 120 cm), 9 </w:t>
            </w:r>
            <w:proofErr w:type="spellStart"/>
            <w:r w:rsidRPr="00860FAE">
              <w:rPr>
                <w:lang w:val="pl-PL"/>
              </w:rPr>
              <w:t>zamio</w:t>
            </w:r>
            <w:r w:rsidR="00860FAE">
              <w:rPr>
                <w:lang w:val="pl-PL"/>
              </w:rPr>
              <w:t>c</w:t>
            </w:r>
            <w:r w:rsidRPr="00860FAE">
              <w:rPr>
                <w:lang w:val="pl-PL"/>
              </w:rPr>
              <w:t>ul</w:t>
            </w:r>
            <w:r w:rsidR="00860FAE">
              <w:rPr>
                <w:lang w:val="pl-PL"/>
              </w:rPr>
              <w:t>c</w:t>
            </w:r>
            <w:r w:rsidRPr="00860FAE">
              <w:rPr>
                <w:lang w:val="pl-PL"/>
              </w:rPr>
              <w:t>as</w:t>
            </w:r>
            <w:proofErr w:type="spellEnd"/>
            <w:r w:rsidRPr="00860FAE">
              <w:rPr>
                <w:lang w:val="pl-PL"/>
              </w:rPr>
              <w:t xml:space="preserve"> (min. 70 cm), </w:t>
            </w:r>
            <w:r w:rsidR="00860FAE">
              <w:rPr>
                <w:lang w:val="pl-PL"/>
              </w:rPr>
              <w:t>śr.</w:t>
            </w:r>
            <w:r w:rsidR="008C6693">
              <w:rPr>
                <w:lang w:val="pl-PL"/>
              </w:rPr>
              <w:t xml:space="preserve"> </w:t>
            </w:r>
            <w:r w:rsidR="00860FAE">
              <w:rPr>
                <w:lang w:val="pl-PL"/>
              </w:rPr>
              <w:t xml:space="preserve">doniczki min 17, </w:t>
            </w:r>
            <w:r w:rsidRPr="00860FAE">
              <w:rPr>
                <w:lang w:val="pl-PL"/>
              </w:rPr>
              <w:t xml:space="preserve">18 roślin wiszących (średnica doniczki </w:t>
            </w:r>
            <w:r w:rsidR="008C6693">
              <w:rPr>
                <w:lang w:val="pl-PL"/>
              </w:rPr>
              <w:t xml:space="preserve">min </w:t>
            </w:r>
            <w:r w:rsidRPr="00860FAE">
              <w:rPr>
                <w:lang w:val="pl-PL"/>
              </w:rPr>
              <w:t>10 cm).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D8386" w14:textId="1195C500" w:rsidR="00D509C6" w:rsidRDefault="00000000">
            <w:r>
              <w:t xml:space="preserve">1 </w:t>
            </w:r>
            <w:proofErr w:type="spellStart"/>
            <w:r w:rsidR="00636016">
              <w:t>komplet</w:t>
            </w:r>
            <w:proofErr w:type="spellEnd"/>
          </w:p>
        </w:tc>
      </w:tr>
      <w:tr w:rsidR="003D2101" w14:paraId="1662A5FA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8F923" w14:textId="77777777" w:rsidR="00D509C6" w:rsidRDefault="00000000">
            <w:r>
              <w:t>16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A842F" w14:textId="16E2E439" w:rsidR="00D509C6" w:rsidRPr="004501D3" w:rsidRDefault="004501D3">
            <w:pPr>
              <w:rPr>
                <w:lang w:val="pl-PL"/>
              </w:rPr>
            </w:pPr>
            <w:proofErr w:type="spellStart"/>
            <w:r w:rsidRPr="004501D3">
              <w:rPr>
                <w:lang w:val="pl-PL"/>
              </w:rPr>
              <w:t>Audioprzewodnik</w:t>
            </w:r>
            <w:proofErr w:type="spellEnd"/>
            <w:r w:rsidRPr="004501D3">
              <w:rPr>
                <w:lang w:val="pl-PL"/>
              </w:rPr>
              <w:t xml:space="preserve"> dla osób </w:t>
            </w:r>
            <w:proofErr w:type="spellStart"/>
            <w:r w:rsidRPr="004501D3">
              <w:rPr>
                <w:lang w:val="pl-PL"/>
              </w:rPr>
              <w:t>niepełnospra-wnych</w:t>
            </w:r>
            <w:proofErr w:type="spellEnd"/>
            <w:r w:rsidRPr="004501D3">
              <w:rPr>
                <w:lang w:val="pl-PL"/>
              </w:rPr>
              <w:t xml:space="preserve"> (system </w:t>
            </w:r>
            <w:proofErr w:type="spellStart"/>
            <w:r w:rsidRPr="004501D3">
              <w:rPr>
                <w:lang w:val="pl-PL"/>
              </w:rPr>
              <w:t>Audioguide</w:t>
            </w:r>
            <w:proofErr w:type="spellEnd"/>
            <w:r w:rsidRPr="004501D3">
              <w:rPr>
                <w:lang w:val="pl-PL"/>
              </w:rPr>
              <w:t>)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E026C" w14:textId="650C8EB1" w:rsidR="00D509C6" w:rsidRPr="00B93FD4" w:rsidRDefault="00B93FD4">
            <w:pPr>
              <w:rPr>
                <w:lang w:val="pl-PL"/>
              </w:rPr>
            </w:pPr>
            <w:r w:rsidRPr="00B93FD4">
              <w:rPr>
                <w:lang w:val="pl-PL"/>
              </w:rPr>
              <w:t xml:space="preserve">System </w:t>
            </w:r>
            <w:proofErr w:type="spellStart"/>
            <w:r w:rsidRPr="00B93FD4">
              <w:rPr>
                <w:lang w:val="pl-PL"/>
              </w:rPr>
              <w:t>audioprzewodnika</w:t>
            </w:r>
            <w:proofErr w:type="spellEnd"/>
            <w:r w:rsidRPr="00B93FD4">
              <w:rPr>
                <w:lang w:val="pl-PL"/>
              </w:rPr>
              <w:t xml:space="preserve"> (</w:t>
            </w:r>
            <w:proofErr w:type="spellStart"/>
            <w:r w:rsidRPr="00B93FD4">
              <w:rPr>
                <w:lang w:val="pl-PL"/>
              </w:rPr>
              <w:t>audioguide</w:t>
            </w:r>
            <w:proofErr w:type="spellEnd"/>
            <w:r w:rsidRPr="00B93FD4">
              <w:rPr>
                <w:lang w:val="pl-PL"/>
              </w:rPr>
              <w:t xml:space="preserve">) dla osób z niepełnosprawnościami. Pamięć min. 8 GB, czas pracy 10-12h, akumulator </w:t>
            </w:r>
            <w:proofErr w:type="spellStart"/>
            <w:r w:rsidRPr="00B93FD4">
              <w:rPr>
                <w:lang w:val="pl-PL"/>
              </w:rPr>
              <w:t>litowo</w:t>
            </w:r>
            <w:proofErr w:type="spellEnd"/>
            <w:r w:rsidRPr="00B93FD4">
              <w:rPr>
                <w:lang w:val="pl-PL"/>
              </w:rPr>
              <w:t xml:space="preserve">-jonowy, obsługa Braille’a, IP54. Łączność: Bluetooth, NFC, </w:t>
            </w:r>
            <w:proofErr w:type="spellStart"/>
            <w:r w:rsidRPr="00B93FD4">
              <w:rPr>
                <w:lang w:val="pl-PL"/>
              </w:rPr>
              <w:t>WiFi</w:t>
            </w:r>
            <w:proofErr w:type="spellEnd"/>
            <w:r w:rsidRPr="00B93FD4">
              <w:rPr>
                <w:lang w:val="pl-PL"/>
              </w:rPr>
              <w:t xml:space="preserve">. Pętla indukcyjna wbudowana. System lokalizacji: NFC, RFID, </w:t>
            </w:r>
            <w:proofErr w:type="spellStart"/>
            <w:r w:rsidRPr="00B93FD4">
              <w:rPr>
                <w:lang w:val="pl-PL"/>
              </w:rPr>
              <w:t>beacony</w:t>
            </w:r>
            <w:proofErr w:type="spellEnd"/>
            <w:r w:rsidRPr="00B93FD4">
              <w:rPr>
                <w:lang w:val="pl-PL"/>
              </w:rPr>
              <w:t xml:space="preserve">. 10–15 urządzeń w zestawie, słuchawki jednokanałowe, oprogramowanie do zarządzania treścią, stacja ładująca. Treści audio: min. 20-30 ścieżek, języki: polski, angielski, opcjonalnie litewski. System </w:t>
            </w:r>
            <w:proofErr w:type="spellStart"/>
            <w:r w:rsidRPr="00B93FD4">
              <w:rPr>
                <w:lang w:val="pl-PL"/>
              </w:rPr>
              <w:t>Your</w:t>
            </w:r>
            <w:proofErr w:type="spellEnd"/>
            <w:r w:rsidRPr="00B93FD4">
              <w:rPr>
                <w:lang w:val="pl-PL"/>
              </w:rPr>
              <w:t xml:space="preserve"> </w:t>
            </w:r>
            <w:proofErr w:type="spellStart"/>
            <w:r w:rsidRPr="00B93FD4">
              <w:rPr>
                <w:lang w:val="pl-PL"/>
              </w:rPr>
              <w:t>Way</w:t>
            </w:r>
            <w:proofErr w:type="spellEnd"/>
            <w:r w:rsidRPr="00B93FD4">
              <w:rPr>
                <w:lang w:val="pl-PL"/>
              </w:rPr>
              <w:t xml:space="preserve">: 5 nadajników </w:t>
            </w:r>
            <w:proofErr w:type="spellStart"/>
            <w:r w:rsidRPr="00B93FD4">
              <w:rPr>
                <w:lang w:val="pl-PL"/>
              </w:rPr>
              <w:t>beacon</w:t>
            </w:r>
            <w:proofErr w:type="spellEnd"/>
            <w:r w:rsidRPr="00B93FD4">
              <w:rPr>
                <w:lang w:val="pl-PL"/>
              </w:rPr>
              <w:t>/NFC, zasięg min. 10m, bateryjne zasilanie, komunikaty dźwiękowe i tekstowe. 10 ścieżek audio: 5 w języku polskim, 5 w języku angielskim. Wsparcie dla osób z niepełnosprawnością wzroku i słuchu.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FD31C" w14:textId="4BD8280D" w:rsidR="00D509C6" w:rsidRDefault="00000000">
            <w:r>
              <w:t xml:space="preserve">1 </w:t>
            </w:r>
            <w:proofErr w:type="spellStart"/>
            <w:r w:rsidR="004501D3">
              <w:t>sztuka</w:t>
            </w:r>
            <w:proofErr w:type="spellEnd"/>
          </w:p>
        </w:tc>
      </w:tr>
      <w:tr w:rsidR="003D2101" w14:paraId="4BC028CD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62243" w14:textId="77777777" w:rsidR="00D509C6" w:rsidRDefault="00000000">
            <w:r>
              <w:t>17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D5840" w14:textId="0B7CD96B" w:rsidR="00D509C6" w:rsidRPr="004501D3" w:rsidRDefault="004501D3">
            <w:pPr>
              <w:rPr>
                <w:lang w:val="pl-PL"/>
              </w:rPr>
            </w:pPr>
            <w:r w:rsidRPr="004501D3">
              <w:rPr>
                <w:lang w:val="pl-PL"/>
              </w:rPr>
              <w:t xml:space="preserve">Udogodnienia dla osób </w:t>
            </w:r>
            <w:proofErr w:type="spellStart"/>
            <w:r w:rsidRPr="004501D3">
              <w:rPr>
                <w:lang w:val="pl-PL"/>
              </w:rPr>
              <w:t>niepełnospra-wnych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F8F60" w14:textId="2AF7A6D2" w:rsidR="00D509C6" w:rsidRPr="00B93FD4" w:rsidRDefault="00B93FD4">
            <w:pPr>
              <w:rPr>
                <w:lang w:val="pl-PL"/>
              </w:rPr>
            </w:pPr>
            <w:r w:rsidRPr="00B93FD4">
              <w:rPr>
                <w:lang w:val="pl-PL"/>
              </w:rPr>
              <w:t xml:space="preserve">Kompleksowe rozwiązania </w:t>
            </w:r>
            <w:proofErr w:type="spellStart"/>
            <w:r w:rsidRPr="00B93FD4">
              <w:rPr>
                <w:lang w:val="pl-PL"/>
              </w:rPr>
              <w:t>dostępnościowe</w:t>
            </w:r>
            <w:proofErr w:type="spellEnd"/>
            <w:r w:rsidRPr="00B93FD4">
              <w:rPr>
                <w:lang w:val="pl-PL"/>
              </w:rPr>
              <w:t xml:space="preserve"> dla osób z niepełnosprawnościami: a) Tabliczki informacyjne w alfabecie Braille’a: laminat grawerski, grubość 1,6 mm, wymiary 150x100 mm, wypukły druk, piktogram, montaż na wysokości 140–160 cm, ilość: 5 sztuk. b) Plan </w:t>
            </w:r>
            <w:proofErr w:type="spellStart"/>
            <w:r w:rsidRPr="00B93FD4">
              <w:rPr>
                <w:lang w:val="pl-PL"/>
              </w:rPr>
              <w:t>tyflograficzny</w:t>
            </w:r>
            <w:proofErr w:type="spellEnd"/>
            <w:r w:rsidRPr="00B93FD4">
              <w:rPr>
                <w:lang w:val="pl-PL"/>
              </w:rPr>
              <w:t xml:space="preserve">: format min. A2, płyta kompozytowa lub ABS, wypukłe oznaczenia, legenda w druku powiększonym i Braille’u, montaż na wys. 90–120 cm, </w:t>
            </w:r>
            <w:r w:rsidRPr="00B93FD4">
              <w:rPr>
                <w:lang w:val="pl-PL"/>
              </w:rPr>
              <w:lastRenderedPageBreak/>
              <w:t xml:space="preserve">ilość: 1 szt. c) System pętli indukcyjnych: </w:t>
            </w:r>
            <w:proofErr w:type="spellStart"/>
            <w:r w:rsidRPr="00B93FD4">
              <w:rPr>
                <w:lang w:val="pl-PL"/>
              </w:rPr>
              <w:t>SmartLoop</w:t>
            </w:r>
            <w:proofErr w:type="spellEnd"/>
            <w:r w:rsidRPr="00B93FD4">
              <w:rPr>
                <w:lang w:val="pl-PL"/>
              </w:rPr>
              <w:t xml:space="preserve"> - przenośna, akumulatorowa, wbudowany mikrofon, PN EN 60118-4:2015; </w:t>
            </w:r>
            <w:proofErr w:type="spellStart"/>
            <w:r w:rsidRPr="00B93FD4">
              <w:rPr>
                <w:lang w:val="pl-PL"/>
              </w:rPr>
              <w:t>Univox</w:t>
            </w:r>
            <w:proofErr w:type="spellEnd"/>
            <w:r w:rsidRPr="00B93FD4">
              <w:rPr>
                <w:lang w:val="pl-PL"/>
              </w:rPr>
              <w:t xml:space="preserve"> P-</w:t>
            </w:r>
            <w:proofErr w:type="spellStart"/>
            <w:r w:rsidRPr="00B93FD4">
              <w:rPr>
                <w:lang w:val="pl-PL"/>
              </w:rPr>
              <w:t>Loop</w:t>
            </w:r>
            <w:proofErr w:type="spellEnd"/>
            <w:r w:rsidRPr="00B93FD4">
              <w:rPr>
                <w:lang w:val="pl-PL"/>
              </w:rPr>
              <w:t xml:space="preserve"> 2.0 - zasięg do 150 m², walizka transportowa, XLR/RCA, pasmo 70–5000 </w:t>
            </w:r>
            <w:proofErr w:type="spellStart"/>
            <w:r w:rsidRPr="00B93FD4">
              <w:rPr>
                <w:lang w:val="pl-PL"/>
              </w:rPr>
              <w:t>Hz</w:t>
            </w:r>
            <w:proofErr w:type="spellEnd"/>
            <w:r w:rsidRPr="00B93FD4">
              <w:rPr>
                <w:lang w:val="pl-PL"/>
              </w:rPr>
              <w:t xml:space="preserve">, zniekształcenia &lt;1%. d) System informacyjno-nawigacyjny </w:t>
            </w:r>
            <w:proofErr w:type="spellStart"/>
            <w:r w:rsidRPr="00B93FD4">
              <w:rPr>
                <w:lang w:val="pl-PL"/>
              </w:rPr>
              <w:t>Your</w:t>
            </w:r>
            <w:proofErr w:type="spellEnd"/>
            <w:r w:rsidRPr="00B93FD4">
              <w:rPr>
                <w:lang w:val="pl-PL"/>
              </w:rPr>
              <w:t xml:space="preserve"> </w:t>
            </w:r>
            <w:proofErr w:type="spellStart"/>
            <w:r w:rsidRPr="00B93FD4">
              <w:rPr>
                <w:lang w:val="pl-PL"/>
              </w:rPr>
              <w:t>Way</w:t>
            </w:r>
            <w:proofErr w:type="spellEnd"/>
            <w:r w:rsidRPr="00B93FD4">
              <w:rPr>
                <w:lang w:val="pl-PL"/>
              </w:rPr>
              <w:t>: opisany w pkt 16. e) Tablice ETR: format min. 50x70 cm, płyta PCV 5 mm, tekst łatwy do czytania, kontrastowe kolory, piktogramy, ilość: 3 sztuki. Zgodność z normami: PN-EN ISO 21542:2011, PN-EN 81-70:2018, PN-EN 17210:2021-02, PN-EN 60118-4:2015, WCAG 2.1.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C4717" w14:textId="77777777" w:rsidR="00D509C6" w:rsidRDefault="00000000">
            <w:r>
              <w:lastRenderedPageBreak/>
              <w:t xml:space="preserve">1 </w:t>
            </w:r>
            <w:proofErr w:type="spellStart"/>
            <w:r>
              <w:t>komplet</w:t>
            </w:r>
            <w:proofErr w:type="spellEnd"/>
          </w:p>
        </w:tc>
      </w:tr>
      <w:tr w:rsidR="003D2101" w14:paraId="7B15914E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A2C72" w14:textId="77777777" w:rsidR="00D509C6" w:rsidRDefault="00000000">
            <w:r>
              <w:t>18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7E171" w14:textId="77777777" w:rsidR="00D509C6" w:rsidRDefault="00000000">
            <w:r>
              <w:t xml:space="preserve">System </w:t>
            </w:r>
            <w:proofErr w:type="spellStart"/>
            <w:r>
              <w:t>nagłośnienia</w:t>
            </w:r>
            <w:proofErr w:type="spellEnd"/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8434D" w14:textId="77777777" w:rsidR="00EE5923" w:rsidRDefault="00000000" w:rsidP="00212246">
            <w:pPr>
              <w:rPr>
                <w:b/>
                <w:bCs/>
                <w:u w:val="single"/>
                <w:lang w:val="pl-PL"/>
              </w:rPr>
            </w:pPr>
            <w:r w:rsidRPr="005652B0">
              <w:rPr>
                <w:b/>
                <w:bCs/>
                <w:u w:val="single"/>
                <w:lang w:val="pl-PL"/>
              </w:rPr>
              <w:t>2</w:t>
            </w:r>
            <w:r w:rsidR="00D87F8F">
              <w:rPr>
                <w:b/>
                <w:bCs/>
                <w:u w:val="single"/>
                <w:lang w:val="pl-PL"/>
              </w:rPr>
              <w:t xml:space="preserve"> sztuki - </w:t>
            </w:r>
            <w:r w:rsidRPr="005652B0">
              <w:rPr>
                <w:b/>
                <w:bCs/>
                <w:u w:val="single"/>
                <w:lang w:val="pl-PL"/>
              </w:rPr>
              <w:t>kolumny</w:t>
            </w:r>
            <w:r w:rsidR="00122FCE" w:rsidRPr="005652B0">
              <w:rPr>
                <w:b/>
                <w:bCs/>
                <w:u w:val="single"/>
                <w:lang w:val="pl-PL"/>
              </w:rPr>
              <w:t xml:space="preserve"> głośnikowe</w:t>
            </w:r>
            <w:r w:rsidRPr="005652B0">
              <w:rPr>
                <w:b/>
                <w:bCs/>
                <w:u w:val="single"/>
                <w:lang w:val="pl-PL"/>
              </w:rPr>
              <w:t xml:space="preserve"> EKX15P,</w:t>
            </w:r>
          </w:p>
          <w:p w14:paraId="0D6BCC2B" w14:textId="28CA7CF3" w:rsidR="00FF035A" w:rsidRPr="00EE5923" w:rsidRDefault="00000000" w:rsidP="00212246">
            <w:pPr>
              <w:rPr>
                <w:b/>
                <w:bCs/>
                <w:u w:val="single"/>
                <w:lang w:val="pl-PL"/>
              </w:rPr>
            </w:pPr>
            <w:r w:rsidRPr="005652B0">
              <w:rPr>
                <w:b/>
                <w:bCs/>
                <w:u w:val="single"/>
                <w:lang w:val="pl-PL"/>
              </w:rPr>
              <w:t>2</w:t>
            </w:r>
            <w:r w:rsidR="00D87F8F">
              <w:rPr>
                <w:b/>
                <w:bCs/>
                <w:u w:val="single"/>
                <w:lang w:val="pl-PL"/>
              </w:rPr>
              <w:t xml:space="preserve"> sztuki -</w:t>
            </w:r>
            <w:r w:rsidRPr="005652B0">
              <w:rPr>
                <w:b/>
                <w:bCs/>
                <w:u w:val="single"/>
                <w:lang w:val="pl-PL"/>
              </w:rPr>
              <w:t xml:space="preserve"> </w:t>
            </w:r>
            <w:r w:rsidR="00122FCE" w:rsidRPr="005652B0">
              <w:rPr>
                <w:b/>
                <w:bCs/>
                <w:u w:val="single"/>
                <w:lang w:val="pl-PL"/>
              </w:rPr>
              <w:t xml:space="preserve">kolumny głośnikowe </w:t>
            </w:r>
            <w:r w:rsidRPr="005652B0">
              <w:rPr>
                <w:b/>
                <w:bCs/>
                <w:u w:val="single"/>
                <w:lang w:val="pl-PL"/>
              </w:rPr>
              <w:t>EKX18SP</w:t>
            </w:r>
            <w:r w:rsidRPr="00122FCE">
              <w:rPr>
                <w:lang w:val="pl-PL"/>
              </w:rPr>
              <w:t>,</w:t>
            </w:r>
          </w:p>
          <w:p w14:paraId="7C147477" w14:textId="7EFADF32" w:rsidR="00212246" w:rsidRPr="005652B0" w:rsidRDefault="00FF035A" w:rsidP="00212246">
            <w:pPr>
              <w:rPr>
                <w:b/>
                <w:bCs/>
                <w:u w:val="single"/>
                <w:lang w:val="pl-PL"/>
              </w:rPr>
            </w:pPr>
            <w:r w:rsidRPr="005652B0">
              <w:rPr>
                <w:b/>
                <w:bCs/>
                <w:u w:val="single"/>
                <w:lang w:val="pl-PL"/>
              </w:rPr>
              <w:t>2</w:t>
            </w:r>
            <w:r w:rsidR="00D87F8F">
              <w:rPr>
                <w:b/>
                <w:bCs/>
                <w:u w:val="single"/>
                <w:lang w:val="pl-PL"/>
              </w:rPr>
              <w:t xml:space="preserve"> sztuki - </w:t>
            </w:r>
            <w:r w:rsidRPr="005652B0">
              <w:rPr>
                <w:b/>
                <w:bCs/>
                <w:u w:val="single"/>
                <w:lang w:val="pl-PL"/>
              </w:rPr>
              <w:t>statywy kolumnowe</w:t>
            </w:r>
            <w:r w:rsidR="007129B5" w:rsidRPr="005652B0">
              <w:rPr>
                <w:b/>
                <w:bCs/>
                <w:u w:val="single"/>
                <w:lang w:val="pl-PL"/>
              </w:rPr>
              <w:t>;</w:t>
            </w:r>
          </w:p>
          <w:p w14:paraId="62C4192C" w14:textId="2F7A996C" w:rsidR="007129B5" w:rsidRPr="007129B5" w:rsidRDefault="007129B5" w:rsidP="00212246">
            <w:pPr>
              <w:rPr>
                <w:lang w:val="pl-PL"/>
              </w:rPr>
            </w:pPr>
            <w:r w:rsidRPr="007129B5">
              <w:rPr>
                <w:lang w:val="pl-PL"/>
              </w:rPr>
              <w:t>- bezstopniowa regulacja wysokości z blokadą</w:t>
            </w:r>
            <w:r w:rsidRPr="007129B5">
              <w:rPr>
                <w:lang w:val="pl-PL"/>
              </w:rPr>
              <w:br/>
              <w:t>- wysokość</w:t>
            </w:r>
            <w:r w:rsidRPr="007129B5">
              <w:rPr>
                <w:lang w:val="pl-PL"/>
              </w:rPr>
              <w:br/>
              <w:t>min:120cm</w:t>
            </w:r>
            <w:r w:rsidRPr="007129B5">
              <w:rPr>
                <w:lang w:val="pl-PL"/>
              </w:rPr>
              <w:br/>
              <w:t>max:200cm</w:t>
            </w:r>
            <w:r w:rsidRPr="007129B5">
              <w:rPr>
                <w:lang w:val="pl-PL"/>
              </w:rPr>
              <w:br/>
              <w:t>nóżki:80cm zakończone nasadką gumową</w:t>
            </w:r>
            <w:r w:rsidRPr="007129B5">
              <w:rPr>
                <w:lang w:val="pl-PL"/>
              </w:rPr>
              <w:br/>
              <w:t>- waga 6kg</w:t>
            </w:r>
            <w:r w:rsidRPr="007129B5">
              <w:rPr>
                <w:lang w:val="pl-PL"/>
              </w:rPr>
              <w:br/>
              <w:t>- dopuszczalne obciążenie: 60kg</w:t>
            </w:r>
            <w:r w:rsidRPr="007129B5">
              <w:rPr>
                <w:lang w:val="pl-PL"/>
              </w:rPr>
              <w:br/>
              <w:t>Wykonanie standard:</w:t>
            </w:r>
            <w:r w:rsidRPr="007129B5">
              <w:rPr>
                <w:lang w:val="pl-PL"/>
              </w:rPr>
              <w:br/>
              <w:t>- rury cienkościenne stalowe precyzyjne</w:t>
            </w:r>
            <w:r w:rsidRPr="007129B5">
              <w:rPr>
                <w:lang w:val="pl-PL"/>
              </w:rPr>
              <w:br/>
              <w:t>- lakier proszkowy czarny półmatowy</w:t>
            </w:r>
            <w:r w:rsidRPr="007129B5">
              <w:rPr>
                <w:lang w:val="pl-PL"/>
              </w:rPr>
              <w:br/>
              <w:t>- wszystkie elementy konstrukcyjne wykonane metodą wtrysku ciśnieniowego</w:t>
            </w:r>
            <w:r w:rsidRPr="007129B5">
              <w:rPr>
                <w:lang w:val="pl-PL"/>
              </w:rPr>
              <w:br/>
              <w:t>- pokrętła plastikowe wykonane z wysokoudarowego poliamidu PA-6</w:t>
            </w:r>
          </w:p>
          <w:p w14:paraId="3B41D38E" w14:textId="69976084" w:rsidR="00212246" w:rsidRPr="00212246" w:rsidRDefault="00D87F8F" w:rsidP="00212246">
            <w:pPr>
              <w:rPr>
                <w:lang w:val="pl-PL"/>
              </w:rPr>
            </w:pPr>
            <w:r>
              <w:rPr>
                <w:b/>
                <w:bCs/>
                <w:u w:val="single"/>
                <w:lang w:val="pl-PL"/>
              </w:rPr>
              <w:t xml:space="preserve"> 1 sztuka - </w:t>
            </w:r>
            <w:r w:rsidRPr="005652B0">
              <w:rPr>
                <w:b/>
                <w:bCs/>
                <w:u w:val="single"/>
                <w:lang w:val="pl-PL"/>
              </w:rPr>
              <w:t>Mikser cyfrowy audio</w:t>
            </w:r>
            <w:r w:rsidR="00212246">
              <w:rPr>
                <w:lang w:val="pl-PL"/>
              </w:rPr>
              <w:t xml:space="preserve">; parametry </w:t>
            </w:r>
            <w:r w:rsidR="00212246" w:rsidRPr="00212246">
              <w:rPr>
                <w:b/>
                <w:bCs/>
                <w:lang w:val="pl-PL"/>
              </w:rPr>
              <w:t>cechy:</w:t>
            </w:r>
          </w:p>
          <w:p w14:paraId="675DD396" w14:textId="77777777" w:rsidR="00212246" w:rsidRP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>16 wejść mono + 1 stereo + 2 powroty FX</w:t>
            </w:r>
          </w:p>
          <w:p w14:paraId="158B1C01" w14:textId="77777777" w:rsidR="00212246" w:rsidRP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>8 wyjść liniowych XLR</w:t>
            </w:r>
          </w:p>
          <w:p w14:paraId="14BE052B" w14:textId="77777777" w:rsidR="00212246" w:rsidRP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>9 zmotoryzowanych suwaków (8 kanałowych + 1 master)</w:t>
            </w:r>
          </w:p>
          <w:p w14:paraId="58D8FBF1" w14:textId="77777777" w:rsidR="00212246" w:rsidRP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 xml:space="preserve">Zaawansowany system miksowania: 1 stereo </w:t>
            </w:r>
            <w:proofErr w:type="spellStart"/>
            <w:r w:rsidRPr="00212246">
              <w:rPr>
                <w:lang w:val="pl-PL"/>
              </w:rPr>
              <w:t>bus</w:t>
            </w:r>
            <w:proofErr w:type="spellEnd"/>
            <w:r w:rsidRPr="00212246">
              <w:rPr>
                <w:lang w:val="pl-PL"/>
              </w:rPr>
              <w:t xml:space="preserve">, 6 </w:t>
            </w:r>
            <w:proofErr w:type="spellStart"/>
            <w:r w:rsidRPr="00212246">
              <w:rPr>
                <w:lang w:val="pl-PL"/>
              </w:rPr>
              <w:t>aux</w:t>
            </w:r>
            <w:proofErr w:type="spellEnd"/>
            <w:r w:rsidRPr="00212246">
              <w:rPr>
                <w:lang w:val="pl-PL"/>
              </w:rPr>
              <w:t>/mix, 2 FX i 2 matryce z obsługą wejść</w:t>
            </w:r>
          </w:p>
          <w:p w14:paraId="174624AB" w14:textId="77777777" w:rsidR="00212246" w:rsidRP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>18 wbudowanych efektów oraz graficzny EQ na szynach Mix 1-6 i busie stereo</w:t>
            </w:r>
          </w:p>
          <w:p w14:paraId="78F97EF9" w14:textId="77777777" w:rsidR="00212246" w:rsidRP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>Obsługa nagrywania/odtwarzania 2x2 przez port USB</w:t>
            </w:r>
          </w:p>
          <w:p w14:paraId="168901E8" w14:textId="77777777" w:rsidR="00212246" w:rsidRP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lastRenderedPageBreak/>
              <w:t>6 programowalnych przycisków</w:t>
            </w:r>
          </w:p>
          <w:p w14:paraId="211AE70B" w14:textId="37C4ED5F" w:rsidR="00212246" w:rsidRP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 xml:space="preserve">Kompaktowe wymiary i niska waga (6,5 kg) </w:t>
            </w:r>
          </w:p>
          <w:p w14:paraId="201E4898" w14:textId="77777777" w:rsidR="00212246" w:rsidRDefault="00212246" w:rsidP="00EE5923">
            <w:pPr>
              <w:numPr>
                <w:ilvl w:val="0"/>
                <w:numId w:val="10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 xml:space="preserve">W zestawie oprogramowanie Steinberg </w:t>
            </w:r>
            <w:proofErr w:type="spellStart"/>
            <w:r w:rsidRPr="00212246">
              <w:rPr>
                <w:lang w:val="pl-PL"/>
              </w:rPr>
              <w:t>Cubase</w:t>
            </w:r>
            <w:proofErr w:type="spellEnd"/>
            <w:r w:rsidRPr="00212246">
              <w:rPr>
                <w:lang w:val="pl-PL"/>
              </w:rPr>
              <w:t xml:space="preserve"> AI i VST </w:t>
            </w:r>
            <w:proofErr w:type="spellStart"/>
            <w:r w:rsidRPr="00212246">
              <w:rPr>
                <w:lang w:val="pl-PL"/>
              </w:rPr>
              <w:t>Rack</w:t>
            </w:r>
            <w:proofErr w:type="spellEnd"/>
            <w:r w:rsidRPr="00212246">
              <w:rPr>
                <w:lang w:val="pl-PL"/>
              </w:rPr>
              <w:t xml:space="preserve"> </w:t>
            </w:r>
            <w:proofErr w:type="spellStart"/>
            <w:r w:rsidRPr="00212246">
              <w:rPr>
                <w:lang w:val="pl-PL"/>
              </w:rPr>
              <w:t>Elements</w:t>
            </w:r>
            <w:proofErr w:type="spellEnd"/>
          </w:p>
          <w:p w14:paraId="31261628" w14:textId="77777777" w:rsidR="00EE5923" w:rsidRPr="00212246" w:rsidRDefault="00EE5923" w:rsidP="00EE5923">
            <w:pPr>
              <w:spacing w:after="0"/>
              <w:ind w:left="720"/>
              <w:rPr>
                <w:lang w:val="pl-PL"/>
              </w:rPr>
            </w:pPr>
          </w:p>
          <w:p w14:paraId="44D3C084" w14:textId="77777777" w:rsidR="00212246" w:rsidRPr="00212246" w:rsidRDefault="00212246" w:rsidP="00EE5923">
            <w:pPr>
              <w:spacing w:after="0"/>
              <w:rPr>
                <w:lang w:val="pl-PL"/>
              </w:rPr>
            </w:pPr>
            <w:r w:rsidRPr="00212246">
              <w:rPr>
                <w:b/>
                <w:bCs/>
                <w:lang w:val="pl-PL"/>
              </w:rPr>
              <w:t>Łączność:</w:t>
            </w:r>
          </w:p>
          <w:p w14:paraId="0A8D64DE" w14:textId="77777777" w:rsidR="00212246" w:rsidRPr="00212246" w:rsidRDefault="00212246" w:rsidP="00EE5923">
            <w:pPr>
              <w:numPr>
                <w:ilvl w:val="0"/>
                <w:numId w:val="11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 xml:space="preserve">16 wejść </w:t>
            </w:r>
            <w:proofErr w:type="spellStart"/>
            <w:r w:rsidRPr="00212246">
              <w:rPr>
                <w:lang w:val="pl-PL"/>
              </w:rPr>
              <w:t>mikrofonowo-liniowych</w:t>
            </w:r>
            <w:proofErr w:type="spellEnd"/>
            <w:r w:rsidRPr="00212246">
              <w:rPr>
                <w:lang w:val="pl-PL"/>
              </w:rPr>
              <w:t xml:space="preserve">: 12 XLR i 4 </w:t>
            </w:r>
            <w:proofErr w:type="spellStart"/>
            <w:r w:rsidRPr="00212246">
              <w:rPr>
                <w:lang w:val="pl-PL"/>
              </w:rPr>
              <w:t>combo</w:t>
            </w:r>
            <w:proofErr w:type="spellEnd"/>
            <w:r w:rsidRPr="00212246">
              <w:rPr>
                <w:lang w:val="pl-PL"/>
              </w:rPr>
              <w:t xml:space="preserve"> XLR/</w:t>
            </w:r>
            <w:proofErr w:type="spellStart"/>
            <w:r w:rsidRPr="00212246">
              <w:rPr>
                <w:lang w:val="pl-PL"/>
              </w:rPr>
              <w:t>jack</w:t>
            </w:r>
            <w:proofErr w:type="spellEnd"/>
            <w:r w:rsidRPr="00212246">
              <w:rPr>
                <w:lang w:val="pl-PL"/>
              </w:rPr>
              <w:t xml:space="preserve"> 6,3 mm</w:t>
            </w:r>
          </w:p>
          <w:p w14:paraId="6D63551D" w14:textId="77777777" w:rsidR="00212246" w:rsidRPr="00212246" w:rsidRDefault="00212246" w:rsidP="00EE5923">
            <w:pPr>
              <w:numPr>
                <w:ilvl w:val="0"/>
                <w:numId w:val="11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>8 wyjść liniowych XLR</w:t>
            </w:r>
          </w:p>
          <w:p w14:paraId="16C529C8" w14:textId="77777777" w:rsidR="00212246" w:rsidRPr="00212246" w:rsidRDefault="00212246" w:rsidP="00EE5923">
            <w:pPr>
              <w:numPr>
                <w:ilvl w:val="0"/>
                <w:numId w:val="11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 xml:space="preserve">Wyjście słuchawkowe 6,3 mm </w:t>
            </w:r>
            <w:proofErr w:type="spellStart"/>
            <w:r w:rsidRPr="00212246">
              <w:rPr>
                <w:lang w:val="pl-PL"/>
              </w:rPr>
              <w:t>jack</w:t>
            </w:r>
            <w:proofErr w:type="spellEnd"/>
          </w:p>
          <w:p w14:paraId="24E09508" w14:textId="77777777" w:rsidR="00212246" w:rsidRPr="00212246" w:rsidRDefault="00212246" w:rsidP="00EE5923">
            <w:pPr>
              <w:numPr>
                <w:ilvl w:val="0"/>
                <w:numId w:val="11"/>
              </w:numPr>
              <w:spacing w:after="0"/>
            </w:pPr>
            <w:r w:rsidRPr="00212246">
              <w:t xml:space="preserve">USB To Host </w:t>
            </w:r>
            <w:proofErr w:type="spellStart"/>
            <w:r w:rsidRPr="00212246">
              <w:t>oraz</w:t>
            </w:r>
            <w:proofErr w:type="spellEnd"/>
            <w:r w:rsidRPr="00212246">
              <w:t xml:space="preserve"> USB To Device</w:t>
            </w:r>
          </w:p>
          <w:p w14:paraId="56C2104C" w14:textId="77777777" w:rsidR="00212246" w:rsidRDefault="00212246" w:rsidP="00EE5923">
            <w:pPr>
              <w:numPr>
                <w:ilvl w:val="0"/>
                <w:numId w:val="11"/>
              </w:numPr>
              <w:spacing w:after="0"/>
              <w:rPr>
                <w:lang w:val="pl-PL"/>
              </w:rPr>
            </w:pPr>
            <w:r w:rsidRPr="00212246">
              <w:rPr>
                <w:lang w:val="pl-PL"/>
              </w:rPr>
              <w:t>Ethernet RJ45</w:t>
            </w:r>
          </w:p>
          <w:p w14:paraId="6367BA2A" w14:textId="77777777" w:rsidR="00EE5923" w:rsidRPr="00212246" w:rsidRDefault="00EE5923" w:rsidP="00EE5923">
            <w:pPr>
              <w:spacing w:after="0"/>
              <w:ind w:left="720"/>
              <w:rPr>
                <w:lang w:val="pl-PL"/>
              </w:rPr>
            </w:pPr>
          </w:p>
          <w:p w14:paraId="7D59E9E3" w14:textId="4ADA500E" w:rsidR="00D64793" w:rsidRPr="005652B0" w:rsidRDefault="00000000">
            <w:pPr>
              <w:rPr>
                <w:b/>
                <w:bCs/>
                <w:u w:val="single"/>
                <w:lang w:val="pl-PL"/>
              </w:rPr>
            </w:pPr>
            <w:r w:rsidRPr="005652B0">
              <w:rPr>
                <w:b/>
                <w:bCs/>
                <w:u w:val="single"/>
                <w:lang w:val="pl-PL"/>
              </w:rPr>
              <w:t>10</w:t>
            </w:r>
            <w:r w:rsidR="00D87F8F">
              <w:rPr>
                <w:b/>
                <w:bCs/>
                <w:u w:val="single"/>
                <w:lang w:val="pl-PL"/>
              </w:rPr>
              <w:t xml:space="preserve"> sztuk </w:t>
            </w:r>
            <w:r w:rsidRPr="005652B0">
              <w:rPr>
                <w:b/>
                <w:bCs/>
                <w:u w:val="single"/>
                <w:lang w:val="pl-PL"/>
              </w:rPr>
              <w:t>mikrofonów ATM350U</w:t>
            </w:r>
            <w:r w:rsidR="00D64793" w:rsidRPr="005652B0">
              <w:rPr>
                <w:b/>
                <w:bCs/>
                <w:u w:val="single"/>
                <w:lang w:val="pl-PL"/>
              </w:rPr>
              <w:t>;</w:t>
            </w:r>
          </w:p>
          <w:p w14:paraId="7598BD1F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 xml:space="preserve">Charakterystyka: </w:t>
            </w:r>
            <w:proofErr w:type="spellStart"/>
            <w:r w:rsidRPr="00D64793">
              <w:rPr>
                <w:lang w:val="pl-PL"/>
              </w:rPr>
              <w:t>Kardioidalna</w:t>
            </w:r>
            <w:proofErr w:type="spellEnd"/>
          </w:p>
          <w:p w14:paraId="7F9C5667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 xml:space="preserve">Zakres częstotliwości: 40 – 20,000 </w:t>
            </w:r>
            <w:proofErr w:type="spellStart"/>
            <w:r w:rsidRPr="00D64793">
              <w:rPr>
                <w:lang w:val="pl-PL"/>
              </w:rPr>
              <w:t>Hz</w:t>
            </w:r>
            <w:proofErr w:type="spellEnd"/>
          </w:p>
          <w:p w14:paraId="2BABAF45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 xml:space="preserve">Czułość: –49 </w:t>
            </w:r>
            <w:proofErr w:type="spellStart"/>
            <w:r w:rsidRPr="00D64793">
              <w:rPr>
                <w:lang w:val="pl-PL"/>
              </w:rPr>
              <w:t>dB</w:t>
            </w:r>
            <w:proofErr w:type="spellEnd"/>
            <w:r w:rsidRPr="00D64793">
              <w:rPr>
                <w:lang w:val="pl-PL"/>
              </w:rPr>
              <w:t xml:space="preserve"> (3.5 </w:t>
            </w:r>
            <w:proofErr w:type="spellStart"/>
            <w:r w:rsidRPr="00D64793">
              <w:rPr>
                <w:lang w:val="pl-PL"/>
              </w:rPr>
              <w:t>mV</w:t>
            </w:r>
            <w:proofErr w:type="spellEnd"/>
            <w:r w:rsidRPr="00D64793">
              <w:rPr>
                <w:lang w:val="pl-PL"/>
              </w:rPr>
              <w:t xml:space="preserve">) re 1V </w:t>
            </w:r>
            <w:proofErr w:type="spellStart"/>
            <w:r w:rsidRPr="00D64793">
              <w:rPr>
                <w:lang w:val="pl-PL"/>
              </w:rPr>
              <w:t>at</w:t>
            </w:r>
            <w:proofErr w:type="spellEnd"/>
            <w:r w:rsidRPr="00D64793">
              <w:rPr>
                <w:lang w:val="pl-PL"/>
              </w:rPr>
              <w:t xml:space="preserve"> 1 Pa</w:t>
            </w:r>
          </w:p>
          <w:p w14:paraId="746FBBA9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>Impedancja: 200 Ohm</w:t>
            </w:r>
          </w:p>
          <w:p w14:paraId="7D7F3B2D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 xml:space="preserve">Maksymalny poziom sygnału wejściowego: 159 </w:t>
            </w:r>
            <w:proofErr w:type="spellStart"/>
            <w:r w:rsidRPr="00D64793">
              <w:rPr>
                <w:lang w:val="pl-PL"/>
              </w:rPr>
              <w:t>dB</w:t>
            </w:r>
            <w:proofErr w:type="spellEnd"/>
            <w:r w:rsidRPr="00D64793">
              <w:rPr>
                <w:lang w:val="pl-PL"/>
              </w:rPr>
              <w:t xml:space="preserve"> SPL, 1 kHz </w:t>
            </w:r>
            <w:proofErr w:type="spellStart"/>
            <w:r w:rsidRPr="00D64793">
              <w:rPr>
                <w:lang w:val="pl-PL"/>
              </w:rPr>
              <w:t>at</w:t>
            </w:r>
            <w:proofErr w:type="spellEnd"/>
            <w:r w:rsidRPr="00D64793">
              <w:rPr>
                <w:lang w:val="pl-PL"/>
              </w:rPr>
              <w:t xml:space="preserve"> 1% T.H.D.</w:t>
            </w:r>
          </w:p>
          <w:p w14:paraId="150E260F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 xml:space="preserve">Dynamika: 130 </w:t>
            </w:r>
            <w:proofErr w:type="spellStart"/>
            <w:r w:rsidRPr="00D64793">
              <w:rPr>
                <w:lang w:val="pl-PL"/>
              </w:rPr>
              <w:t>dB</w:t>
            </w:r>
            <w:proofErr w:type="spellEnd"/>
            <w:r w:rsidRPr="00D64793">
              <w:rPr>
                <w:lang w:val="pl-PL"/>
              </w:rPr>
              <w:t xml:space="preserve">, 1 kHz </w:t>
            </w:r>
            <w:proofErr w:type="spellStart"/>
            <w:r w:rsidRPr="00D64793">
              <w:rPr>
                <w:lang w:val="pl-PL"/>
              </w:rPr>
              <w:t>at</w:t>
            </w:r>
            <w:proofErr w:type="spellEnd"/>
            <w:r w:rsidRPr="00D64793">
              <w:rPr>
                <w:lang w:val="pl-PL"/>
              </w:rPr>
              <w:t xml:space="preserve"> Max SPL</w:t>
            </w:r>
          </w:p>
          <w:p w14:paraId="5AD6D8E7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 xml:space="preserve">Stosunek szumu do sygnału: 65 </w:t>
            </w:r>
            <w:proofErr w:type="spellStart"/>
            <w:r w:rsidRPr="00D64793">
              <w:rPr>
                <w:lang w:val="pl-PL"/>
              </w:rPr>
              <w:t>dB</w:t>
            </w:r>
            <w:proofErr w:type="spellEnd"/>
            <w:r w:rsidRPr="00D64793">
              <w:rPr>
                <w:lang w:val="pl-PL"/>
              </w:rPr>
              <w:t xml:space="preserve">, 1 kHz </w:t>
            </w:r>
            <w:proofErr w:type="spellStart"/>
            <w:r w:rsidRPr="00D64793">
              <w:rPr>
                <w:lang w:val="pl-PL"/>
              </w:rPr>
              <w:t>at</w:t>
            </w:r>
            <w:proofErr w:type="spellEnd"/>
            <w:r w:rsidRPr="00D64793">
              <w:rPr>
                <w:lang w:val="pl-PL"/>
              </w:rPr>
              <w:t xml:space="preserve"> 1 Pa</w:t>
            </w:r>
          </w:p>
          <w:p w14:paraId="7F4BEC62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proofErr w:type="spellStart"/>
            <w:r w:rsidRPr="00D64793">
              <w:rPr>
                <w:lang w:val="pl-PL"/>
              </w:rPr>
              <w:t>Phanton</w:t>
            </w:r>
            <w:proofErr w:type="spellEnd"/>
            <w:r w:rsidRPr="00D64793">
              <w:rPr>
                <w:lang w:val="pl-PL"/>
              </w:rPr>
              <w:t xml:space="preserve"> wymagany: 11– 52V DC, 3.5 </w:t>
            </w:r>
            <w:proofErr w:type="spellStart"/>
            <w:r w:rsidRPr="00D64793">
              <w:rPr>
                <w:lang w:val="pl-PL"/>
              </w:rPr>
              <w:t>mA</w:t>
            </w:r>
            <w:proofErr w:type="spellEnd"/>
            <w:r w:rsidRPr="00D64793">
              <w:rPr>
                <w:lang w:val="pl-PL"/>
              </w:rPr>
              <w:t xml:space="preserve"> typowo</w:t>
            </w:r>
          </w:p>
          <w:p w14:paraId="1EB85CF8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>Waga: 14.5 g (0.5 oz)</w:t>
            </w:r>
          </w:p>
          <w:p w14:paraId="21D36931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>Wymiary: 37.8 mm x 12.2 mm</w:t>
            </w:r>
          </w:p>
          <w:p w14:paraId="46774123" w14:textId="77777777" w:rsidR="00D64793" w:rsidRP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>Złącze: XLR-M 3 pin</w:t>
            </w:r>
          </w:p>
          <w:p w14:paraId="172F050F" w14:textId="041BE405" w:rsidR="00D64793" w:rsidRDefault="00D64793" w:rsidP="00EE5923">
            <w:pPr>
              <w:numPr>
                <w:ilvl w:val="0"/>
                <w:numId w:val="17"/>
              </w:numPr>
              <w:spacing w:after="0"/>
              <w:rPr>
                <w:lang w:val="pl-PL"/>
              </w:rPr>
            </w:pPr>
            <w:r w:rsidRPr="00D64793">
              <w:rPr>
                <w:lang w:val="pl-PL"/>
              </w:rPr>
              <w:t>Kabel: 4.0 m, grubość-3.2 mm zakończony wtykiem HIROSE HR10</w:t>
            </w:r>
          </w:p>
          <w:p w14:paraId="5C70A8F3" w14:textId="77777777" w:rsidR="00EE5923" w:rsidRPr="00D64793" w:rsidRDefault="00EE5923" w:rsidP="00EE5923">
            <w:pPr>
              <w:spacing w:after="0"/>
              <w:ind w:left="786"/>
              <w:rPr>
                <w:lang w:val="pl-PL"/>
              </w:rPr>
            </w:pPr>
          </w:p>
          <w:p w14:paraId="1C3AF637" w14:textId="7CC4C074" w:rsidR="00D64793" w:rsidRPr="005652B0" w:rsidRDefault="00000000" w:rsidP="005652B0">
            <w:pPr>
              <w:rPr>
                <w:b/>
                <w:bCs/>
                <w:u w:val="single"/>
                <w:lang w:val="pl-PL"/>
              </w:rPr>
            </w:pPr>
            <w:r w:rsidRPr="005652B0">
              <w:rPr>
                <w:b/>
                <w:bCs/>
                <w:u w:val="single"/>
                <w:lang w:val="pl-PL"/>
              </w:rPr>
              <w:t>4</w:t>
            </w:r>
            <w:r w:rsidR="00D87F8F">
              <w:rPr>
                <w:b/>
                <w:bCs/>
                <w:u w:val="single"/>
                <w:lang w:val="pl-PL"/>
              </w:rPr>
              <w:t xml:space="preserve"> sztuki</w:t>
            </w:r>
            <w:r w:rsidR="00EE5923">
              <w:rPr>
                <w:b/>
                <w:bCs/>
                <w:u w:val="single"/>
                <w:lang w:val="pl-PL"/>
              </w:rPr>
              <w:t xml:space="preserve"> </w:t>
            </w:r>
            <w:r w:rsidR="00D87F8F">
              <w:rPr>
                <w:b/>
                <w:bCs/>
                <w:u w:val="single"/>
                <w:lang w:val="pl-PL"/>
              </w:rPr>
              <w:t>-</w:t>
            </w:r>
            <w:r w:rsidRPr="005652B0">
              <w:rPr>
                <w:b/>
                <w:bCs/>
                <w:u w:val="single"/>
                <w:lang w:val="pl-PL"/>
              </w:rPr>
              <w:t xml:space="preserve"> mikrofony bezprzewodowe</w:t>
            </w:r>
            <w:r w:rsidR="00D64793" w:rsidRPr="005652B0">
              <w:rPr>
                <w:b/>
                <w:bCs/>
                <w:u w:val="single"/>
                <w:lang w:val="pl-PL"/>
              </w:rPr>
              <w:t>;</w:t>
            </w:r>
            <w:r w:rsidR="00D64793" w:rsidRPr="005652B0">
              <w:rPr>
                <w:rFonts w:ascii="Arial" w:eastAsia="Times New Roman" w:hAnsi="Arial" w:cs="Arial"/>
                <w:b/>
                <w:bCs/>
                <w:color w:val="333333"/>
                <w:sz w:val="36"/>
                <w:szCs w:val="36"/>
                <w:u w:val="single"/>
                <w:lang w:val="pl-PL" w:eastAsia="pl-PL"/>
              </w:rPr>
              <w:t xml:space="preserve"> </w:t>
            </w:r>
          </w:p>
          <w:p w14:paraId="6E6CBF5C" w14:textId="77777777" w:rsidR="005652B0" w:rsidRPr="005652B0" w:rsidRDefault="005652B0" w:rsidP="00EE5923">
            <w:pPr>
              <w:numPr>
                <w:ilvl w:val="0"/>
                <w:numId w:val="28"/>
              </w:numPr>
              <w:spacing w:after="0"/>
              <w:rPr>
                <w:lang w:val="pl-PL"/>
              </w:rPr>
            </w:pPr>
            <w:r w:rsidRPr="005652B0">
              <w:rPr>
                <w:lang w:val="pl-PL"/>
              </w:rPr>
              <w:t>Zakres częstotliwości: K59 (606 - 650 MHz)</w:t>
            </w:r>
          </w:p>
          <w:p w14:paraId="5CF61BC4" w14:textId="77777777" w:rsidR="005652B0" w:rsidRPr="005652B0" w:rsidRDefault="005652B0" w:rsidP="00EE5923">
            <w:pPr>
              <w:numPr>
                <w:ilvl w:val="0"/>
                <w:numId w:val="28"/>
              </w:numPr>
              <w:spacing w:after="0"/>
              <w:rPr>
                <w:lang w:val="pl-PL"/>
              </w:rPr>
            </w:pPr>
            <w:r w:rsidRPr="005652B0">
              <w:rPr>
                <w:lang w:val="pl-PL"/>
              </w:rPr>
              <w:t>Nadajnik ręczny z dynamiczną kapsułą mikrofonową Beta58A</w:t>
            </w:r>
          </w:p>
          <w:p w14:paraId="6894050B" w14:textId="77777777" w:rsidR="005652B0" w:rsidRPr="005652B0" w:rsidRDefault="005652B0" w:rsidP="00EE5923">
            <w:pPr>
              <w:numPr>
                <w:ilvl w:val="0"/>
                <w:numId w:val="28"/>
              </w:numPr>
              <w:spacing w:after="0"/>
              <w:rPr>
                <w:lang w:val="pl-PL"/>
              </w:rPr>
            </w:pPr>
            <w:r w:rsidRPr="005652B0">
              <w:rPr>
                <w:lang w:val="pl-PL"/>
              </w:rPr>
              <w:t xml:space="preserve">Charakterystyka kierunkowa: </w:t>
            </w:r>
            <w:proofErr w:type="spellStart"/>
            <w:r w:rsidRPr="005652B0">
              <w:rPr>
                <w:lang w:val="pl-PL"/>
              </w:rPr>
              <w:t>superkardioidalna</w:t>
            </w:r>
            <w:proofErr w:type="spellEnd"/>
          </w:p>
          <w:p w14:paraId="119264D8" w14:textId="77777777" w:rsidR="005652B0" w:rsidRPr="005652B0" w:rsidRDefault="005652B0" w:rsidP="00EE5923">
            <w:pPr>
              <w:numPr>
                <w:ilvl w:val="0"/>
                <w:numId w:val="28"/>
              </w:numPr>
              <w:spacing w:after="0"/>
              <w:rPr>
                <w:lang w:val="pl-PL"/>
              </w:rPr>
            </w:pPr>
            <w:r w:rsidRPr="005652B0">
              <w:rPr>
                <w:lang w:val="pl-PL"/>
              </w:rPr>
              <w:t xml:space="preserve">Zakres częstotliwości: 50 - 16 000 </w:t>
            </w:r>
            <w:proofErr w:type="spellStart"/>
            <w:r w:rsidRPr="005652B0">
              <w:rPr>
                <w:lang w:val="pl-PL"/>
              </w:rPr>
              <w:t>Hz</w:t>
            </w:r>
            <w:proofErr w:type="spellEnd"/>
          </w:p>
          <w:p w14:paraId="68A7AB8B" w14:textId="58D9F90D" w:rsidR="005652B0" w:rsidRDefault="005652B0" w:rsidP="00EE5923">
            <w:pPr>
              <w:numPr>
                <w:ilvl w:val="0"/>
                <w:numId w:val="28"/>
              </w:numPr>
              <w:spacing w:after="0"/>
              <w:rPr>
                <w:lang w:val="pl-PL"/>
              </w:rPr>
            </w:pPr>
            <w:r w:rsidRPr="005652B0">
              <w:rPr>
                <w:lang w:val="pl-PL"/>
              </w:rPr>
              <w:t xml:space="preserve">Maksymalny poziom ciśnienia akustycznego: 140,5 </w:t>
            </w:r>
            <w:proofErr w:type="spellStart"/>
            <w:r w:rsidRPr="005652B0">
              <w:rPr>
                <w:lang w:val="pl-PL"/>
              </w:rPr>
              <w:t>dB</w:t>
            </w:r>
            <w:proofErr w:type="spellEnd"/>
          </w:p>
          <w:p w14:paraId="66487886" w14:textId="77777777" w:rsidR="00EE5923" w:rsidRDefault="00EE5923" w:rsidP="00EE5923">
            <w:pPr>
              <w:numPr>
                <w:ilvl w:val="0"/>
                <w:numId w:val="28"/>
              </w:numPr>
              <w:spacing w:after="0"/>
              <w:rPr>
                <w:lang w:val="pl-PL"/>
              </w:rPr>
            </w:pPr>
          </w:p>
          <w:p w14:paraId="6E754C0E" w14:textId="77777777" w:rsidR="00EE5923" w:rsidRDefault="000C40F6" w:rsidP="00EE5923">
            <w:pPr>
              <w:rPr>
                <w:b/>
                <w:bCs/>
                <w:u w:val="single"/>
                <w:lang w:val="pl-PL"/>
              </w:rPr>
            </w:pPr>
            <w:r w:rsidRPr="000C40F6">
              <w:rPr>
                <w:b/>
                <w:bCs/>
                <w:u w:val="single"/>
                <w:lang w:val="pl-PL"/>
              </w:rPr>
              <w:t>Zestaw mikrofonów perkusyjnych</w:t>
            </w:r>
          </w:p>
          <w:p w14:paraId="0939D70B" w14:textId="77777777" w:rsidR="00EE5923" w:rsidRPr="00EE5923" w:rsidRDefault="003D2101" w:rsidP="003D2101">
            <w:pPr>
              <w:pStyle w:val="Akapitzlist"/>
              <w:numPr>
                <w:ilvl w:val="0"/>
                <w:numId w:val="29"/>
              </w:numPr>
              <w:rPr>
                <w:b/>
                <w:bCs/>
                <w:u w:val="single"/>
                <w:lang w:val="pl-PL"/>
              </w:rPr>
            </w:pPr>
            <w:r w:rsidRPr="00EE5923">
              <w:rPr>
                <w:lang w:val="pl-PL"/>
              </w:rPr>
              <w:t>3x </w:t>
            </w:r>
            <w:hyperlink r:id="rId8" w:history="1">
              <w:r w:rsidRPr="00EE5923">
                <w:rPr>
                  <w:rStyle w:val="Hipercze"/>
                  <w:lang w:val="pl-PL"/>
                </w:rPr>
                <w:t>SM57</w:t>
              </w:r>
            </w:hyperlink>
            <w:r w:rsidRPr="00EE5923">
              <w:rPr>
                <w:lang w:val="pl-PL"/>
              </w:rPr>
              <w:t> mikrofon dynamiczny do werbla oraz tom-tomów</w:t>
            </w:r>
          </w:p>
          <w:p w14:paraId="3B8BF35A" w14:textId="77777777" w:rsidR="00EE5923" w:rsidRPr="00EE5923" w:rsidRDefault="003D2101" w:rsidP="00EE5923">
            <w:pPr>
              <w:pStyle w:val="Akapitzlist"/>
              <w:numPr>
                <w:ilvl w:val="0"/>
                <w:numId w:val="29"/>
              </w:numPr>
              <w:rPr>
                <w:b/>
                <w:bCs/>
                <w:u w:val="single"/>
                <w:lang w:val="pl-PL"/>
              </w:rPr>
            </w:pPr>
            <w:r w:rsidRPr="00EE5923">
              <w:rPr>
                <w:lang w:val="pl-PL"/>
              </w:rPr>
              <w:lastRenderedPageBreak/>
              <w:t>1x </w:t>
            </w:r>
            <w:hyperlink r:id="rId9" w:history="1">
              <w:r w:rsidRPr="00EE5923">
                <w:rPr>
                  <w:rStyle w:val="Hipercze"/>
                  <w:lang w:val="pl-PL"/>
                </w:rPr>
                <w:t>BETA52A</w:t>
              </w:r>
            </w:hyperlink>
            <w:r w:rsidRPr="00EE5923">
              <w:rPr>
                <w:lang w:val="pl-PL"/>
              </w:rPr>
              <w:t> mikrofon   dynamiczny bębna basowego</w:t>
            </w:r>
          </w:p>
          <w:p w14:paraId="5ABCAF5C" w14:textId="42EA8F65" w:rsidR="003D2101" w:rsidRPr="00EE5923" w:rsidRDefault="003D2101" w:rsidP="00EE5923">
            <w:pPr>
              <w:pStyle w:val="Akapitzlist"/>
              <w:numPr>
                <w:ilvl w:val="0"/>
                <w:numId w:val="29"/>
              </w:numPr>
              <w:rPr>
                <w:b/>
                <w:bCs/>
                <w:u w:val="single"/>
                <w:lang w:val="pl-PL"/>
              </w:rPr>
            </w:pPr>
            <w:r w:rsidRPr="00EE5923">
              <w:rPr>
                <w:lang w:val="pl-PL"/>
              </w:rPr>
              <w:t>3 x </w:t>
            </w:r>
            <w:hyperlink r:id="rId10" w:history="1">
              <w:r w:rsidRPr="00EE5923">
                <w:rPr>
                  <w:rStyle w:val="Hipercze"/>
                  <w:lang w:val="pl-PL"/>
                </w:rPr>
                <w:t>A56D</w:t>
              </w:r>
            </w:hyperlink>
            <w:r w:rsidRPr="00EE5923">
              <w:rPr>
                <w:lang w:val="pl-PL"/>
              </w:rPr>
              <w:t>uniwersalny perkusyjny system montażowy</w:t>
            </w:r>
          </w:p>
          <w:p w14:paraId="0ACB1121" w14:textId="2B5CE74C" w:rsidR="00EE5923" w:rsidRDefault="005652B0">
            <w:pPr>
              <w:rPr>
                <w:lang w:val="pl-PL"/>
              </w:rPr>
            </w:pPr>
            <w:r>
              <w:rPr>
                <w:b/>
                <w:bCs/>
                <w:lang w:val="pl-PL"/>
              </w:rPr>
              <w:t xml:space="preserve">           </w:t>
            </w:r>
            <w:r w:rsidR="003D2101" w:rsidRPr="003D2101">
              <w:rPr>
                <w:b/>
                <w:bCs/>
                <w:lang w:val="pl-PL"/>
              </w:rPr>
              <w:t>SM57</w:t>
            </w:r>
            <w:r w:rsidR="00EE5923">
              <w:rPr>
                <w:b/>
                <w:bCs/>
                <w:lang w:val="pl-PL"/>
              </w:rPr>
              <w:t>:</w:t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    </w:t>
            </w:r>
            <w:r w:rsidR="00EE5923">
              <w:rPr>
                <w:b/>
                <w:bCs/>
                <w:lang w:val="pl-PL"/>
              </w:rPr>
              <w:t xml:space="preserve">     </w:t>
            </w:r>
            <w:r w:rsidR="003D2101" w:rsidRPr="003D2101">
              <w:rPr>
                <w:b/>
                <w:bCs/>
                <w:lang w:val="pl-PL"/>
              </w:rPr>
              <w:t>Typ przetwornika:</w:t>
            </w:r>
            <w:r w:rsidR="003D2101" w:rsidRPr="003D2101">
              <w:rPr>
                <w:lang w:val="pl-PL"/>
              </w:rPr>
              <w:t> Dynamiczne</w:t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    </w:t>
            </w:r>
            <w:r w:rsidR="00EE5923">
              <w:rPr>
                <w:b/>
                <w:bCs/>
                <w:lang w:val="pl-PL"/>
              </w:rPr>
              <w:t xml:space="preserve">     </w:t>
            </w:r>
            <w:r w:rsidR="003D2101" w:rsidRPr="003D2101">
              <w:rPr>
                <w:b/>
                <w:bCs/>
                <w:lang w:val="pl-PL"/>
              </w:rPr>
              <w:t>Pasmo przenoszenia:</w:t>
            </w:r>
            <w:r w:rsidR="003D2101" w:rsidRPr="003D2101">
              <w:rPr>
                <w:lang w:val="pl-PL"/>
              </w:rPr>
              <w:t xml:space="preserve"> 40 </w:t>
            </w:r>
            <w:proofErr w:type="spellStart"/>
            <w:r w:rsidR="003D2101" w:rsidRPr="003D2101">
              <w:rPr>
                <w:lang w:val="pl-PL"/>
              </w:rPr>
              <w:t>Hz</w:t>
            </w:r>
            <w:proofErr w:type="spellEnd"/>
            <w:r w:rsidR="003D2101" w:rsidRPr="003D2101">
              <w:rPr>
                <w:lang w:val="pl-PL"/>
              </w:rPr>
              <w:t xml:space="preserve"> - 15 kHz</w:t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    </w:t>
            </w:r>
            <w:r w:rsidR="00EE5923">
              <w:rPr>
                <w:b/>
                <w:bCs/>
                <w:lang w:val="pl-PL"/>
              </w:rPr>
              <w:t xml:space="preserve">     </w:t>
            </w:r>
            <w:r w:rsidR="003D2101" w:rsidRPr="003D2101">
              <w:rPr>
                <w:b/>
                <w:bCs/>
                <w:lang w:val="pl-PL"/>
              </w:rPr>
              <w:t>Czułość (1 kHz):</w:t>
            </w:r>
            <w:r w:rsidR="003D2101" w:rsidRPr="003D2101">
              <w:rPr>
                <w:lang w:val="pl-PL"/>
              </w:rPr>
              <w:t xml:space="preserve"> -54,5 </w:t>
            </w:r>
            <w:proofErr w:type="spellStart"/>
            <w:r w:rsidR="003D2101" w:rsidRPr="003D2101">
              <w:rPr>
                <w:lang w:val="pl-PL"/>
              </w:rPr>
              <w:t>dBV</w:t>
            </w:r>
            <w:proofErr w:type="spellEnd"/>
            <w:r w:rsidR="003D2101" w:rsidRPr="003D2101">
              <w:rPr>
                <w:lang w:val="pl-PL"/>
              </w:rPr>
              <w:t xml:space="preserve">/Pa / 1,88 </w:t>
            </w:r>
            <w:proofErr w:type="spellStart"/>
            <w:r w:rsidR="003D2101" w:rsidRPr="003D2101">
              <w:rPr>
                <w:lang w:val="pl-PL"/>
              </w:rPr>
              <w:t>mV</w:t>
            </w:r>
            <w:proofErr w:type="spellEnd"/>
            <w:r w:rsidR="003D2101" w:rsidRPr="003D2101">
              <w:rPr>
                <w:lang w:val="pl-PL"/>
              </w:rPr>
              <w:t>/Pa</w:t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   </w:t>
            </w:r>
            <w:r w:rsidR="00EE5923">
              <w:rPr>
                <w:b/>
                <w:bCs/>
                <w:lang w:val="pl-PL"/>
              </w:rPr>
              <w:t xml:space="preserve">     </w:t>
            </w:r>
            <w:r>
              <w:rPr>
                <w:b/>
                <w:bCs/>
                <w:lang w:val="pl-PL"/>
              </w:rPr>
              <w:t xml:space="preserve"> </w:t>
            </w:r>
            <w:r w:rsidR="003D2101" w:rsidRPr="003D2101">
              <w:rPr>
                <w:b/>
                <w:bCs/>
                <w:lang w:val="pl-PL"/>
              </w:rPr>
              <w:t>Waga: </w:t>
            </w:r>
            <w:r w:rsidR="003D2101" w:rsidRPr="003D2101">
              <w:rPr>
                <w:lang w:val="pl-PL"/>
              </w:rPr>
              <w:t>284 g</w:t>
            </w:r>
            <w:r w:rsidR="003D2101" w:rsidRPr="003D2101">
              <w:rPr>
                <w:lang w:val="pl-PL"/>
              </w:rPr>
              <w:br/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    </w:t>
            </w:r>
            <w:r w:rsidR="00EE5923">
              <w:rPr>
                <w:b/>
                <w:bCs/>
                <w:lang w:val="pl-PL"/>
              </w:rPr>
              <w:t xml:space="preserve">     </w:t>
            </w:r>
            <w:r w:rsidR="003D2101" w:rsidRPr="003D2101">
              <w:rPr>
                <w:b/>
                <w:bCs/>
                <w:lang w:val="pl-PL"/>
              </w:rPr>
              <w:t>Beta 52A</w:t>
            </w:r>
            <w:r w:rsidR="00EE5923">
              <w:rPr>
                <w:b/>
                <w:bCs/>
                <w:lang w:val="pl-PL"/>
              </w:rPr>
              <w:t>:</w:t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 </w:t>
            </w:r>
            <w:r w:rsidR="00EE5923">
              <w:rPr>
                <w:b/>
                <w:bCs/>
                <w:lang w:val="pl-PL"/>
              </w:rPr>
              <w:t xml:space="preserve">       </w:t>
            </w:r>
            <w:r>
              <w:rPr>
                <w:b/>
                <w:bCs/>
                <w:lang w:val="pl-PL"/>
              </w:rPr>
              <w:t xml:space="preserve"> </w:t>
            </w:r>
            <w:r w:rsidR="003D2101" w:rsidRPr="003D2101">
              <w:rPr>
                <w:b/>
                <w:bCs/>
                <w:lang w:val="pl-PL"/>
              </w:rPr>
              <w:t>Typ przetwornika:</w:t>
            </w:r>
            <w:r w:rsidR="003D2101" w:rsidRPr="003D2101">
              <w:rPr>
                <w:lang w:val="pl-PL"/>
              </w:rPr>
              <w:t> Dynamiczne</w:t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  </w:t>
            </w:r>
            <w:r w:rsidR="00EE5923">
              <w:rPr>
                <w:b/>
                <w:bCs/>
                <w:lang w:val="pl-PL"/>
              </w:rPr>
              <w:t xml:space="preserve">      </w:t>
            </w:r>
            <w:r w:rsidR="000C40F6">
              <w:rPr>
                <w:b/>
                <w:bCs/>
                <w:lang w:val="pl-PL"/>
              </w:rPr>
              <w:t xml:space="preserve"> </w:t>
            </w:r>
            <w:r w:rsidR="003D2101" w:rsidRPr="003D2101">
              <w:rPr>
                <w:b/>
                <w:bCs/>
                <w:lang w:val="pl-PL"/>
              </w:rPr>
              <w:t>Pasmo przenoszenia:</w:t>
            </w:r>
            <w:r w:rsidR="003D2101" w:rsidRPr="003D2101">
              <w:rPr>
                <w:lang w:val="pl-PL"/>
              </w:rPr>
              <w:t xml:space="preserve"> 20 </w:t>
            </w:r>
            <w:proofErr w:type="spellStart"/>
            <w:r w:rsidR="003D2101" w:rsidRPr="003D2101">
              <w:rPr>
                <w:lang w:val="pl-PL"/>
              </w:rPr>
              <w:t>Hz</w:t>
            </w:r>
            <w:proofErr w:type="spellEnd"/>
            <w:r w:rsidR="003D2101" w:rsidRPr="003D2101">
              <w:rPr>
                <w:lang w:val="pl-PL"/>
              </w:rPr>
              <w:t xml:space="preserve"> - 10 kHz</w:t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  </w:t>
            </w:r>
            <w:r w:rsidR="000C40F6">
              <w:rPr>
                <w:b/>
                <w:bCs/>
                <w:lang w:val="pl-PL"/>
              </w:rPr>
              <w:t xml:space="preserve">  </w:t>
            </w:r>
            <w:r w:rsidR="00EE5923">
              <w:rPr>
                <w:b/>
                <w:bCs/>
                <w:lang w:val="pl-PL"/>
              </w:rPr>
              <w:t xml:space="preserve">     </w:t>
            </w:r>
            <w:r w:rsidR="003D2101" w:rsidRPr="003D2101">
              <w:rPr>
                <w:b/>
                <w:bCs/>
                <w:lang w:val="pl-PL"/>
              </w:rPr>
              <w:t>Czułość (1 kHz):</w:t>
            </w:r>
            <w:r w:rsidR="003D2101" w:rsidRPr="003D2101">
              <w:rPr>
                <w:lang w:val="pl-PL"/>
              </w:rPr>
              <w:t xml:space="preserve"> -64 </w:t>
            </w:r>
            <w:proofErr w:type="spellStart"/>
            <w:r w:rsidR="003D2101" w:rsidRPr="003D2101">
              <w:rPr>
                <w:lang w:val="pl-PL"/>
              </w:rPr>
              <w:t>dBV</w:t>
            </w:r>
            <w:proofErr w:type="spellEnd"/>
            <w:r w:rsidR="003D2101" w:rsidRPr="003D2101">
              <w:rPr>
                <w:lang w:val="pl-PL"/>
              </w:rPr>
              <w:t xml:space="preserve">/Pa / 0,6 </w:t>
            </w:r>
            <w:proofErr w:type="spellStart"/>
            <w:r w:rsidR="003D2101" w:rsidRPr="003D2101">
              <w:rPr>
                <w:lang w:val="pl-PL"/>
              </w:rPr>
              <w:t>mV</w:t>
            </w:r>
            <w:proofErr w:type="spellEnd"/>
            <w:r w:rsidR="003D2101" w:rsidRPr="003D2101">
              <w:rPr>
                <w:lang w:val="pl-PL"/>
              </w:rPr>
              <w:t>/Pa</w:t>
            </w:r>
            <w:r w:rsidR="003D2101" w:rsidRPr="003D2101">
              <w:rPr>
                <w:lang w:val="pl-PL"/>
              </w:rPr>
              <w:br/>
            </w:r>
            <w:r>
              <w:rPr>
                <w:b/>
                <w:bCs/>
                <w:lang w:val="pl-PL"/>
              </w:rPr>
              <w:t xml:space="preserve">  </w:t>
            </w:r>
            <w:r w:rsidR="000C40F6">
              <w:rPr>
                <w:b/>
                <w:bCs/>
                <w:lang w:val="pl-PL"/>
              </w:rPr>
              <w:t xml:space="preserve">   </w:t>
            </w:r>
            <w:r w:rsidR="00EE5923">
              <w:rPr>
                <w:b/>
                <w:bCs/>
                <w:lang w:val="pl-PL"/>
              </w:rPr>
              <w:t xml:space="preserve">     </w:t>
            </w:r>
            <w:r>
              <w:rPr>
                <w:b/>
                <w:bCs/>
                <w:lang w:val="pl-PL"/>
              </w:rPr>
              <w:t xml:space="preserve"> </w:t>
            </w:r>
            <w:r w:rsidR="003D2101" w:rsidRPr="003D2101">
              <w:rPr>
                <w:b/>
                <w:bCs/>
                <w:lang w:val="pl-PL"/>
              </w:rPr>
              <w:t>Waga:</w:t>
            </w:r>
            <w:r w:rsidR="003D2101" w:rsidRPr="003D2101">
              <w:rPr>
                <w:lang w:val="pl-PL"/>
              </w:rPr>
              <w:t> 605 g</w:t>
            </w:r>
          </w:p>
          <w:p w14:paraId="60505F3A" w14:textId="13860959" w:rsidR="00D509C6" w:rsidRPr="005652B0" w:rsidRDefault="008C6693">
            <w:pPr>
              <w:rPr>
                <w:b/>
                <w:bCs/>
                <w:u w:val="single"/>
                <w:lang w:val="pl-PL"/>
              </w:rPr>
            </w:pPr>
            <w:r>
              <w:rPr>
                <w:lang w:val="pl-PL"/>
              </w:rPr>
              <w:t xml:space="preserve"> </w:t>
            </w:r>
            <w:r w:rsidRPr="005652B0">
              <w:rPr>
                <w:b/>
                <w:bCs/>
                <w:u w:val="single"/>
                <w:lang w:val="pl-PL"/>
              </w:rPr>
              <w:t>Okablowanie sygnałowe.</w:t>
            </w:r>
            <w:r w:rsidR="00122FCE" w:rsidRPr="005652B0">
              <w:rPr>
                <w:b/>
                <w:bCs/>
                <w:u w:val="single"/>
                <w:lang w:val="pl-PL"/>
              </w:rPr>
              <w:t xml:space="preserve"> 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2103C" w14:textId="77777777" w:rsidR="00D509C6" w:rsidRDefault="00000000">
            <w:r>
              <w:lastRenderedPageBreak/>
              <w:t xml:space="preserve">1 </w:t>
            </w:r>
            <w:proofErr w:type="spellStart"/>
            <w:r>
              <w:t>komplet</w:t>
            </w:r>
            <w:proofErr w:type="spellEnd"/>
          </w:p>
        </w:tc>
      </w:tr>
      <w:tr w:rsidR="003D2101" w14:paraId="4443F8CA" w14:textId="77777777" w:rsidTr="00636016">
        <w:tc>
          <w:tcPr>
            <w:tcW w:w="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4506E" w14:textId="77777777" w:rsidR="00D509C6" w:rsidRDefault="00000000">
            <w:r>
              <w:lastRenderedPageBreak/>
              <w:t>19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E3F6F" w14:textId="0C8B0069" w:rsidR="00D509C6" w:rsidRDefault="00000000">
            <w:r>
              <w:t xml:space="preserve">System </w:t>
            </w:r>
            <w:proofErr w:type="spellStart"/>
            <w:r>
              <w:t>oświetlenia</w:t>
            </w:r>
            <w:proofErr w:type="spellEnd"/>
            <w:r>
              <w:t xml:space="preserve"> </w:t>
            </w:r>
          </w:p>
        </w:tc>
        <w:tc>
          <w:tcPr>
            <w:tcW w:w="56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724A6" w14:textId="77777777" w:rsidR="003D2101" w:rsidRPr="000C40F6" w:rsidRDefault="00000000">
            <w:pPr>
              <w:rPr>
                <w:b/>
                <w:bCs/>
                <w:u w:val="single"/>
                <w:lang w:val="pl-PL"/>
              </w:rPr>
            </w:pPr>
            <w:r w:rsidRPr="000C40F6">
              <w:rPr>
                <w:b/>
                <w:bCs/>
                <w:u w:val="single"/>
                <w:lang w:val="pl-PL"/>
              </w:rPr>
              <w:t xml:space="preserve">Sterownik DMX </w:t>
            </w:r>
            <w:proofErr w:type="spellStart"/>
            <w:r w:rsidRPr="000C40F6">
              <w:rPr>
                <w:b/>
                <w:bCs/>
                <w:u w:val="single"/>
                <w:lang w:val="pl-PL"/>
              </w:rPr>
              <w:t>Chamsys</w:t>
            </w:r>
            <w:proofErr w:type="spellEnd"/>
            <w:r w:rsidRPr="000C40F6">
              <w:rPr>
                <w:b/>
                <w:bCs/>
                <w:u w:val="single"/>
                <w:lang w:val="pl-PL"/>
              </w:rPr>
              <w:t>,</w:t>
            </w:r>
          </w:p>
          <w:p w14:paraId="2F718209" w14:textId="7AC81D64" w:rsidR="003D2101" w:rsidRPr="003D2101" w:rsidRDefault="003D2101" w:rsidP="00EE5923">
            <w:p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Specyfikacja sprzętowa:</w:t>
            </w:r>
          </w:p>
          <w:p w14:paraId="309654AF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proofErr w:type="spellStart"/>
            <w:r w:rsidRPr="003D2101">
              <w:rPr>
                <w:lang w:val="pl-PL"/>
              </w:rPr>
              <w:t>Uniwersy</w:t>
            </w:r>
            <w:proofErr w:type="spellEnd"/>
            <w:r w:rsidRPr="003D2101">
              <w:rPr>
                <w:lang w:val="pl-PL"/>
              </w:rPr>
              <w:t xml:space="preserve"> bezpośrednio z konsolety (przez </w:t>
            </w:r>
            <w:proofErr w:type="spellStart"/>
            <w:r w:rsidRPr="003D2101">
              <w:rPr>
                <w:lang w:val="pl-PL"/>
              </w:rPr>
              <w:t>Artnet</w:t>
            </w:r>
            <w:proofErr w:type="spellEnd"/>
            <w:r w:rsidRPr="003D2101">
              <w:rPr>
                <w:lang w:val="pl-PL"/>
              </w:rPr>
              <w:t>/</w:t>
            </w:r>
            <w:proofErr w:type="spellStart"/>
            <w:r w:rsidRPr="003D2101">
              <w:rPr>
                <w:lang w:val="pl-PL"/>
              </w:rPr>
              <w:t>sACN</w:t>
            </w:r>
            <w:proofErr w:type="spellEnd"/>
            <w:r w:rsidRPr="003D2101">
              <w:rPr>
                <w:lang w:val="pl-PL"/>
              </w:rPr>
              <w:t>/</w:t>
            </w:r>
            <w:proofErr w:type="spellStart"/>
            <w:r w:rsidRPr="003D2101">
              <w:rPr>
                <w:lang w:val="pl-PL"/>
              </w:rPr>
              <w:t>Pathport</w:t>
            </w:r>
            <w:proofErr w:type="spellEnd"/>
            <w:r w:rsidRPr="003D2101">
              <w:rPr>
                <w:lang w:val="pl-PL"/>
              </w:rPr>
              <w:t>): 6</w:t>
            </w:r>
          </w:p>
          <w:p w14:paraId="123B8702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Bezpośrednie wyjścia DMX: 4</w:t>
            </w:r>
          </w:p>
          <w:p w14:paraId="10B70B81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Obsługa RDM: Tak</w:t>
            </w:r>
          </w:p>
          <w:p w14:paraId="59411B0B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 xml:space="preserve">Wbudowane </w:t>
            </w:r>
            <w:proofErr w:type="spellStart"/>
            <w:r w:rsidRPr="003D2101">
              <w:rPr>
                <w:lang w:val="pl-PL"/>
              </w:rPr>
              <w:t>WiFi</w:t>
            </w:r>
            <w:proofErr w:type="spellEnd"/>
            <w:r w:rsidRPr="003D2101">
              <w:rPr>
                <w:lang w:val="pl-PL"/>
              </w:rPr>
              <w:t>: Tak</w:t>
            </w:r>
          </w:p>
          <w:p w14:paraId="31B76444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Odtwarzanie: 10</w:t>
            </w:r>
          </w:p>
          <w:p w14:paraId="638E546D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 xml:space="preserve">Grand Master </w:t>
            </w:r>
            <w:proofErr w:type="spellStart"/>
            <w:r w:rsidRPr="003D2101">
              <w:rPr>
                <w:lang w:val="pl-PL"/>
              </w:rPr>
              <w:t>Fader</w:t>
            </w:r>
            <w:proofErr w:type="spellEnd"/>
            <w:r w:rsidRPr="003D2101">
              <w:rPr>
                <w:lang w:val="pl-PL"/>
              </w:rPr>
              <w:t>: 1</w:t>
            </w:r>
          </w:p>
          <w:p w14:paraId="6649BDA0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proofErr w:type="spellStart"/>
            <w:r w:rsidRPr="003D2101">
              <w:rPr>
                <w:lang w:val="pl-PL"/>
              </w:rPr>
              <w:t>Crossfade</w:t>
            </w:r>
            <w:proofErr w:type="spellEnd"/>
            <w:r w:rsidRPr="003D2101">
              <w:rPr>
                <w:lang w:val="pl-PL"/>
              </w:rPr>
              <w:t xml:space="preserve"> Master </w:t>
            </w:r>
            <w:proofErr w:type="spellStart"/>
            <w:r w:rsidRPr="003D2101">
              <w:rPr>
                <w:lang w:val="pl-PL"/>
              </w:rPr>
              <w:t>Fader</w:t>
            </w:r>
            <w:proofErr w:type="spellEnd"/>
            <w:r w:rsidRPr="003D2101">
              <w:rPr>
                <w:lang w:val="pl-PL"/>
              </w:rPr>
              <w:t>: 1</w:t>
            </w:r>
          </w:p>
          <w:p w14:paraId="35FC8FC6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proofErr w:type="spellStart"/>
            <w:r w:rsidRPr="003D2101">
              <w:rPr>
                <w:lang w:val="pl-PL"/>
              </w:rPr>
              <w:t>Enkodery</w:t>
            </w:r>
            <w:proofErr w:type="spellEnd"/>
            <w:r w:rsidRPr="003D2101">
              <w:rPr>
                <w:lang w:val="pl-PL"/>
              </w:rPr>
              <w:t xml:space="preserve"> atrybutów: 8</w:t>
            </w:r>
          </w:p>
          <w:p w14:paraId="352460F1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Porty sieciowe: 1</w:t>
            </w:r>
          </w:p>
          <w:p w14:paraId="4FA7D85D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Wbudowany wyświetlacz 10,1" HD Multi-</w:t>
            </w:r>
            <w:proofErr w:type="spellStart"/>
            <w:r w:rsidRPr="003D2101">
              <w:rPr>
                <w:lang w:val="pl-PL"/>
              </w:rPr>
              <w:t>Touch</w:t>
            </w:r>
            <w:proofErr w:type="spellEnd"/>
            <w:r w:rsidRPr="003D2101">
              <w:rPr>
                <w:lang w:val="pl-PL"/>
              </w:rPr>
              <w:t>: 1</w:t>
            </w:r>
          </w:p>
          <w:p w14:paraId="75244751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Zewnętrzny monitor o rozdzielczości do 1920x1200 - HDMI: 1</w:t>
            </w:r>
          </w:p>
          <w:p w14:paraId="0BD0DEF9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Porty USB: 5</w:t>
            </w:r>
          </w:p>
          <w:p w14:paraId="6706A356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Wejście audio (1 kanał, 7 pasm): Tak</w:t>
            </w:r>
          </w:p>
          <w:p w14:paraId="04B512E1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Wyjście audio: Tak</w:t>
            </w:r>
          </w:p>
          <w:p w14:paraId="31A20626" w14:textId="77777777" w:rsidR="003D2101" w:rsidRP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Porty MIDI: 1 wejście, 1 wyjście (tylko nuty)</w:t>
            </w:r>
          </w:p>
          <w:p w14:paraId="413A2B59" w14:textId="22B16B8A" w:rsidR="003D2101" w:rsidRDefault="003D2101" w:rsidP="00EE5923">
            <w:pPr>
              <w:numPr>
                <w:ilvl w:val="0"/>
                <w:numId w:val="19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 xml:space="preserve">Wejście zasilania, </w:t>
            </w:r>
            <w:proofErr w:type="spellStart"/>
            <w:r w:rsidRPr="003D2101">
              <w:rPr>
                <w:lang w:val="pl-PL"/>
              </w:rPr>
              <w:t>Neutrik</w:t>
            </w:r>
            <w:proofErr w:type="spellEnd"/>
            <w:r w:rsidRPr="003D2101">
              <w:rPr>
                <w:lang w:val="pl-PL"/>
              </w:rPr>
              <w:t xml:space="preserve"> </w:t>
            </w:r>
            <w:proofErr w:type="spellStart"/>
            <w:r w:rsidRPr="003D2101">
              <w:rPr>
                <w:lang w:val="pl-PL"/>
              </w:rPr>
              <w:t>powerCON</w:t>
            </w:r>
            <w:proofErr w:type="spellEnd"/>
            <w:r w:rsidRPr="003D2101">
              <w:rPr>
                <w:lang w:val="pl-PL"/>
              </w:rPr>
              <w:t xml:space="preserve"> TRUE1 110 do 240 VAC</w:t>
            </w:r>
          </w:p>
          <w:p w14:paraId="6CC2F047" w14:textId="77777777" w:rsidR="00EE5923" w:rsidRPr="003D2101" w:rsidRDefault="00EE5923" w:rsidP="00EE5923">
            <w:pPr>
              <w:spacing w:after="0"/>
              <w:ind w:left="720"/>
              <w:rPr>
                <w:lang w:val="pl-PL"/>
              </w:rPr>
            </w:pPr>
          </w:p>
          <w:p w14:paraId="1394C2FF" w14:textId="2B119BC1" w:rsidR="003D2101" w:rsidRPr="003D2101" w:rsidRDefault="003D2101" w:rsidP="00EE5923">
            <w:p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Specyfikacja oprogramowania:</w:t>
            </w:r>
          </w:p>
          <w:p w14:paraId="4D096DDA" w14:textId="77777777" w:rsidR="003D2101" w:rsidRPr="003D2101" w:rsidRDefault="003D2101" w:rsidP="00EE5923">
            <w:pPr>
              <w:numPr>
                <w:ilvl w:val="0"/>
                <w:numId w:val="20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Maks. liczba kanałów DMX: 3072</w:t>
            </w:r>
          </w:p>
          <w:p w14:paraId="7DC82D64" w14:textId="77777777" w:rsidR="003D2101" w:rsidRPr="003D2101" w:rsidRDefault="003D2101" w:rsidP="00EE5923">
            <w:pPr>
              <w:numPr>
                <w:ilvl w:val="0"/>
                <w:numId w:val="20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lastRenderedPageBreak/>
              <w:t>Maks. liczba obsługiwanych urządzeń: 3072</w:t>
            </w:r>
          </w:p>
          <w:p w14:paraId="0382566F" w14:textId="77777777" w:rsidR="003D2101" w:rsidRPr="003D2101" w:rsidRDefault="003D2101" w:rsidP="00EE5923">
            <w:pPr>
              <w:numPr>
                <w:ilvl w:val="0"/>
                <w:numId w:val="20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 xml:space="preserve">Max ilość </w:t>
            </w:r>
            <w:proofErr w:type="spellStart"/>
            <w:r w:rsidRPr="003D2101">
              <w:rPr>
                <w:lang w:val="pl-PL"/>
              </w:rPr>
              <w:t>Cues</w:t>
            </w:r>
            <w:proofErr w:type="spellEnd"/>
            <w:r w:rsidRPr="003D2101">
              <w:rPr>
                <w:lang w:val="pl-PL"/>
              </w:rPr>
              <w:t>: 5000</w:t>
            </w:r>
          </w:p>
          <w:p w14:paraId="3A3A929A" w14:textId="77777777" w:rsidR="003D2101" w:rsidRPr="003D2101" w:rsidRDefault="003D2101" w:rsidP="00EE5923">
            <w:pPr>
              <w:numPr>
                <w:ilvl w:val="0"/>
                <w:numId w:val="20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 xml:space="preserve">Maks. liczba </w:t>
            </w:r>
            <w:proofErr w:type="spellStart"/>
            <w:r w:rsidRPr="003D2101">
              <w:rPr>
                <w:lang w:val="pl-PL"/>
              </w:rPr>
              <w:t>cue</w:t>
            </w:r>
            <w:proofErr w:type="spellEnd"/>
            <w:r w:rsidRPr="003D2101">
              <w:rPr>
                <w:lang w:val="pl-PL"/>
              </w:rPr>
              <w:t xml:space="preserve"> </w:t>
            </w:r>
            <w:proofErr w:type="spellStart"/>
            <w:r w:rsidRPr="003D2101">
              <w:rPr>
                <w:lang w:val="pl-PL"/>
              </w:rPr>
              <w:t>stacks</w:t>
            </w:r>
            <w:proofErr w:type="spellEnd"/>
            <w:r w:rsidRPr="003D2101">
              <w:rPr>
                <w:lang w:val="pl-PL"/>
              </w:rPr>
              <w:t>: 2000</w:t>
            </w:r>
          </w:p>
          <w:p w14:paraId="7416F336" w14:textId="77777777" w:rsidR="003D2101" w:rsidRPr="003D2101" w:rsidRDefault="003D2101" w:rsidP="00EE5923">
            <w:pPr>
              <w:numPr>
                <w:ilvl w:val="0"/>
                <w:numId w:val="20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Maks. liczba grup: 5000</w:t>
            </w:r>
          </w:p>
          <w:p w14:paraId="2F7D5395" w14:textId="77777777" w:rsidR="003D2101" w:rsidRPr="003D2101" w:rsidRDefault="003D2101" w:rsidP="00EE5923">
            <w:pPr>
              <w:numPr>
                <w:ilvl w:val="0"/>
                <w:numId w:val="20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Maks. liczba palet: 4096</w:t>
            </w:r>
          </w:p>
          <w:p w14:paraId="75FC436F" w14:textId="77777777" w:rsidR="003D2101" w:rsidRPr="003D2101" w:rsidRDefault="003D2101" w:rsidP="00EE5923">
            <w:pPr>
              <w:numPr>
                <w:ilvl w:val="0"/>
                <w:numId w:val="20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Liczba obsługiwanych warstw serwera mediów: 50 (każda inna zawartość)</w:t>
            </w:r>
          </w:p>
          <w:p w14:paraId="69B3DE07" w14:textId="77777777" w:rsidR="003D2101" w:rsidRPr="003D2101" w:rsidRDefault="003D2101" w:rsidP="00EE5923">
            <w:pPr>
              <w:numPr>
                <w:ilvl w:val="0"/>
                <w:numId w:val="20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Liczba show: Praktycznie nieograniczona</w:t>
            </w:r>
          </w:p>
          <w:p w14:paraId="5A07B7FA" w14:textId="0D88C6E3" w:rsidR="003D2101" w:rsidRPr="0023794B" w:rsidRDefault="003D2101" w:rsidP="00EE5923">
            <w:p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 </w:t>
            </w:r>
          </w:p>
          <w:p w14:paraId="62C9BDC9" w14:textId="704F7644" w:rsidR="003D2101" w:rsidRPr="003D2101" w:rsidRDefault="003D2101" w:rsidP="00EE5923">
            <w:p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Waga i wymiary w opakowaniu:</w:t>
            </w:r>
          </w:p>
          <w:p w14:paraId="7082A959" w14:textId="77777777" w:rsidR="003D2101" w:rsidRPr="003D2101" w:rsidRDefault="003D2101" w:rsidP="00EE5923">
            <w:pPr>
              <w:numPr>
                <w:ilvl w:val="0"/>
                <w:numId w:val="22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Szerokość: 680mm (26,7 cala)</w:t>
            </w:r>
          </w:p>
          <w:p w14:paraId="5FA7B9A9" w14:textId="77777777" w:rsidR="003D2101" w:rsidRPr="003D2101" w:rsidRDefault="003D2101" w:rsidP="00EE5923">
            <w:pPr>
              <w:numPr>
                <w:ilvl w:val="0"/>
                <w:numId w:val="22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Głębokość: 290mm (11,4 cala)</w:t>
            </w:r>
          </w:p>
          <w:p w14:paraId="408A6BD3" w14:textId="77777777" w:rsidR="003D2101" w:rsidRPr="003D2101" w:rsidRDefault="003D2101" w:rsidP="00EE5923">
            <w:pPr>
              <w:numPr>
                <w:ilvl w:val="0"/>
                <w:numId w:val="22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Wysokość: 500 mm (19,6 cala)</w:t>
            </w:r>
          </w:p>
          <w:p w14:paraId="46FAEBFD" w14:textId="7574735D" w:rsidR="003D2101" w:rsidRPr="003D2101" w:rsidRDefault="003D2101" w:rsidP="00EE5923">
            <w:pPr>
              <w:numPr>
                <w:ilvl w:val="0"/>
                <w:numId w:val="22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Waga: 10kg (22 lb)</w:t>
            </w:r>
          </w:p>
          <w:p w14:paraId="54C054EA" w14:textId="3779EDEA" w:rsidR="003D2101" w:rsidRPr="003D2101" w:rsidRDefault="003D2101" w:rsidP="00EE5923">
            <w:p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 xml:space="preserve">Waga i wymiary w </w:t>
            </w:r>
            <w:proofErr w:type="spellStart"/>
            <w:r w:rsidRPr="003D2101">
              <w:rPr>
                <w:lang w:val="pl-PL"/>
              </w:rPr>
              <w:t>flight</w:t>
            </w:r>
            <w:proofErr w:type="spellEnd"/>
            <w:r w:rsidRPr="003D2101">
              <w:rPr>
                <w:lang w:val="pl-PL"/>
              </w:rPr>
              <w:t xml:space="preserve"> </w:t>
            </w:r>
            <w:proofErr w:type="spellStart"/>
            <w:r w:rsidRPr="003D2101">
              <w:rPr>
                <w:lang w:val="pl-PL"/>
              </w:rPr>
              <w:t>case</w:t>
            </w:r>
            <w:proofErr w:type="spellEnd"/>
            <w:r w:rsidRPr="003D2101">
              <w:rPr>
                <w:lang w:val="pl-PL"/>
              </w:rPr>
              <w:t>:</w:t>
            </w:r>
          </w:p>
          <w:p w14:paraId="71866A93" w14:textId="77777777" w:rsidR="003D2101" w:rsidRPr="003D2101" w:rsidRDefault="003D2101" w:rsidP="00EE5923">
            <w:pPr>
              <w:numPr>
                <w:ilvl w:val="0"/>
                <w:numId w:val="23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Szerokość: 680mm (26.7 cali)</w:t>
            </w:r>
          </w:p>
          <w:p w14:paraId="4CB373E0" w14:textId="77777777" w:rsidR="003D2101" w:rsidRPr="003D2101" w:rsidRDefault="003D2101" w:rsidP="00EE5923">
            <w:pPr>
              <w:numPr>
                <w:ilvl w:val="0"/>
                <w:numId w:val="23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Głębokość: 290mm (11.4 cala)</w:t>
            </w:r>
          </w:p>
          <w:p w14:paraId="1B713690" w14:textId="77777777" w:rsidR="003D2101" w:rsidRPr="003D2101" w:rsidRDefault="003D2101" w:rsidP="00EE5923">
            <w:pPr>
              <w:numPr>
                <w:ilvl w:val="0"/>
                <w:numId w:val="23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Wysokość: 500mm (19.6 cala)</w:t>
            </w:r>
          </w:p>
          <w:p w14:paraId="79C492B6" w14:textId="6CD5CCE6" w:rsidR="003D2101" w:rsidRPr="003D2101" w:rsidRDefault="003D2101" w:rsidP="00EE5923">
            <w:pPr>
              <w:numPr>
                <w:ilvl w:val="0"/>
                <w:numId w:val="23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Waga (konsola w walizce): 17kg (37.4 lb)</w:t>
            </w:r>
          </w:p>
          <w:p w14:paraId="1DC33A27" w14:textId="064EEE05" w:rsidR="003D2101" w:rsidRPr="003D2101" w:rsidRDefault="003D2101" w:rsidP="00EE5923">
            <w:p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Waga i wymiary konsoli:</w:t>
            </w:r>
          </w:p>
          <w:p w14:paraId="659ABE3C" w14:textId="77777777" w:rsidR="003D2101" w:rsidRPr="003D2101" w:rsidRDefault="003D2101" w:rsidP="00EE5923">
            <w:pPr>
              <w:numPr>
                <w:ilvl w:val="0"/>
                <w:numId w:val="24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Szerokość: 525mm (20,6 cala)</w:t>
            </w:r>
          </w:p>
          <w:p w14:paraId="7C80FC5A" w14:textId="77777777" w:rsidR="003D2101" w:rsidRPr="003D2101" w:rsidRDefault="003D2101" w:rsidP="00EE5923">
            <w:pPr>
              <w:numPr>
                <w:ilvl w:val="0"/>
                <w:numId w:val="24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Głębokość: 350mm (13,7 cala)</w:t>
            </w:r>
          </w:p>
          <w:p w14:paraId="7B5E12DC" w14:textId="77777777" w:rsidR="003D2101" w:rsidRPr="003D2101" w:rsidRDefault="003D2101" w:rsidP="00EE5923">
            <w:pPr>
              <w:numPr>
                <w:ilvl w:val="0"/>
                <w:numId w:val="24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Wysokość: 60 mm (2,3 cala)</w:t>
            </w:r>
          </w:p>
          <w:p w14:paraId="7EB7ECB3" w14:textId="5957F80A" w:rsidR="003D2101" w:rsidRDefault="003D2101" w:rsidP="00EE5923">
            <w:pPr>
              <w:numPr>
                <w:ilvl w:val="0"/>
                <w:numId w:val="24"/>
              </w:numPr>
              <w:spacing w:after="0"/>
              <w:rPr>
                <w:lang w:val="pl-PL"/>
              </w:rPr>
            </w:pPr>
            <w:r w:rsidRPr="003D2101">
              <w:rPr>
                <w:lang w:val="pl-PL"/>
              </w:rPr>
              <w:t>Waga: 7kg (15.4lb)</w:t>
            </w:r>
          </w:p>
          <w:p w14:paraId="3EE4E039" w14:textId="77777777" w:rsidR="00EE5923" w:rsidRPr="0023794B" w:rsidRDefault="00EE5923" w:rsidP="00EE5923">
            <w:pPr>
              <w:spacing w:after="0"/>
              <w:ind w:left="720"/>
              <w:rPr>
                <w:lang w:val="pl-PL"/>
              </w:rPr>
            </w:pPr>
          </w:p>
          <w:p w14:paraId="074C0F3B" w14:textId="2704C340" w:rsidR="004E10AE" w:rsidRPr="000C40F6" w:rsidRDefault="00000000">
            <w:pPr>
              <w:rPr>
                <w:b/>
                <w:bCs/>
                <w:u w:val="single"/>
                <w:lang w:val="pl-PL"/>
              </w:rPr>
            </w:pPr>
            <w:r w:rsidRPr="000C40F6">
              <w:rPr>
                <w:b/>
                <w:bCs/>
                <w:lang w:val="pl-PL"/>
              </w:rPr>
              <w:t xml:space="preserve"> </w:t>
            </w:r>
            <w:r w:rsidRPr="000C40F6">
              <w:rPr>
                <w:b/>
                <w:bCs/>
                <w:u w:val="single"/>
                <w:lang w:val="pl-PL"/>
              </w:rPr>
              <w:t>10</w:t>
            </w:r>
            <w:r w:rsidR="00D87F8F">
              <w:rPr>
                <w:b/>
                <w:bCs/>
                <w:u w:val="single"/>
                <w:lang w:val="pl-PL"/>
              </w:rPr>
              <w:t xml:space="preserve"> </w:t>
            </w:r>
            <w:proofErr w:type="gramStart"/>
            <w:r w:rsidR="00D87F8F">
              <w:rPr>
                <w:b/>
                <w:bCs/>
                <w:u w:val="single"/>
                <w:lang w:val="pl-PL"/>
              </w:rPr>
              <w:t xml:space="preserve">sztuk </w:t>
            </w:r>
            <w:r w:rsidRPr="000C40F6">
              <w:rPr>
                <w:b/>
                <w:bCs/>
                <w:u w:val="single"/>
                <w:lang w:val="pl-PL"/>
              </w:rPr>
              <w:t xml:space="preserve"> ruchomych</w:t>
            </w:r>
            <w:proofErr w:type="gramEnd"/>
            <w:r w:rsidRPr="000C40F6">
              <w:rPr>
                <w:b/>
                <w:bCs/>
                <w:u w:val="single"/>
                <w:lang w:val="pl-PL"/>
              </w:rPr>
              <w:t xml:space="preserve"> głowic WASH</w:t>
            </w:r>
          </w:p>
          <w:p w14:paraId="7C22D8C8" w14:textId="51AA94C8" w:rsidR="004E10AE" w:rsidRPr="004E10AE" w:rsidRDefault="004E10AE" w:rsidP="00EE5923">
            <w:pPr>
              <w:spacing w:after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S</w:t>
            </w:r>
            <w:r w:rsidRPr="004E10AE">
              <w:rPr>
                <w:b/>
                <w:bCs/>
                <w:lang w:val="pl-PL"/>
              </w:rPr>
              <w:t>pecyfikacja techniczna:</w:t>
            </w:r>
          </w:p>
          <w:p w14:paraId="5FE3641E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Źródło światła:</w:t>
            </w:r>
            <w:r w:rsidRPr="004E10AE">
              <w:rPr>
                <w:lang w:val="pl-PL"/>
              </w:rPr>
              <w:t> 28x15W LED RGBW (4w1)</w:t>
            </w:r>
          </w:p>
          <w:p w14:paraId="3184CFA8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Ring:</w:t>
            </w:r>
            <w:r w:rsidRPr="004E10AE">
              <w:rPr>
                <w:lang w:val="pl-PL"/>
              </w:rPr>
              <w:t> 48x0,2W LED SMD RGB (3w1)</w:t>
            </w:r>
          </w:p>
          <w:p w14:paraId="4F1F2411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Zasilanie:</w:t>
            </w:r>
            <w:r w:rsidRPr="004E10AE">
              <w:rPr>
                <w:lang w:val="pl-PL"/>
              </w:rPr>
              <w:t xml:space="preserve"> AC 90-260V, 50/60 </w:t>
            </w:r>
            <w:proofErr w:type="spellStart"/>
            <w:r w:rsidRPr="004E10AE">
              <w:rPr>
                <w:lang w:val="pl-PL"/>
              </w:rPr>
              <w:t>Hz</w:t>
            </w:r>
            <w:proofErr w:type="spellEnd"/>
          </w:p>
          <w:p w14:paraId="78B77750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Pobór mocy:</w:t>
            </w:r>
            <w:r w:rsidRPr="004E10AE">
              <w:rPr>
                <w:lang w:val="pl-PL"/>
              </w:rPr>
              <w:t> 430W</w:t>
            </w:r>
          </w:p>
          <w:p w14:paraId="316941C8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</w:pPr>
            <w:proofErr w:type="spellStart"/>
            <w:r w:rsidRPr="004E10AE">
              <w:rPr>
                <w:b/>
                <w:bCs/>
              </w:rPr>
              <w:t>Tryby</w:t>
            </w:r>
            <w:proofErr w:type="spellEnd"/>
            <w:r w:rsidRPr="004E10AE">
              <w:rPr>
                <w:b/>
                <w:bCs/>
              </w:rPr>
              <w:t xml:space="preserve"> </w:t>
            </w:r>
            <w:proofErr w:type="spellStart"/>
            <w:r w:rsidRPr="004E10AE">
              <w:rPr>
                <w:b/>
                <w:bCs/>
              </w:rPr>
              <w:t>pracy</w:t>
            </w:r>
            <w:proofErr w:type="spellEnd"/>
            <w:r w:rsidRPr="004E10AE">
              <w:rPr>
                <w:b/>
                <w:bCs/>
              </w:rPr>
              <w:t>:</w:t>
            </w:r>
            <w:r w:rsidRPr="004E10AE">
              <w:t> auto, sound, master/slave, DMX512</w:t>
            </w:r>
          </w:p>
          <w:p w14:paraId="2E0D6A1A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Kanały DMX:</w:t>
            </w:r>
            <w:r w:rsidRPr="004E10AE">
              <w:rPr>
                <w:lang w:val="pl-PL"/>
              </w:rPr>
              <w:t> 26/31/43</w:t>
            </w:r>
          </w:p>
          <w:p w14:paraId="53AC361F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Zoom:</w:t>
            </w:r>
            <w:r w:rsidRPr="004E10AE">
              <w:rPr>
                <w:lang w:val="pl-PL"/>
              </w:rPr>
              <w:t> 6° – 60°</w:t>
            </w:r>
          </w:p>
          <w:p w14:paraId="10A51277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Zakres ruchów pan:</w:t>
            </w:r>
            <w:r w:rsidRPr="004E10AE">
              <w:rPr>
                <w:lang w:val="pl-PL"/>
              </w:rPr>
              <w:t> 630°/540°/360° (odwracalne)</w:t>
            </w:r>
          </w:p>
          <w:p w14:paraId="27C2127C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 xml:space="preserve">Zakres ruchów </w:t>
            </w:r>
            <w:proofErr w:type="spellStart"/>
            <w:r w:rsidRPr="004E10AE">
              <w:rPr>
                <w:b/>
                <w:bCs/>
                <w:lang w:val="pl-PL"/>
              </w:rPr>
              <w:t>tilt</w:t>
            </w:r>
            <w:proofErr w:type="spellEnd"/>
            <w:r w:rsidRPr="004E10AE">
              <w:rPr>
                <w:b/>
                <w:bCs/>
                <w:lang w:val="pl-PL"/>
              </w:rPr>
              <w:t>:</w:t>
            </w:r>
            <w:r w:rsidRPr="004E10AE">
              <w:rPr>
                <w:lang w:val="pl-PL"/>
              </w:rPr>
              <w:t> 270°/180°/90° (odwracalne)</w:t>
            </w:r>
          </w:p>
          <w:p w14:paraId="5B4BDBD0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Wejście/wyjście DMX:</w:t>
            </w:r>
            <w:r w:rsidRPr="004E10AE">
              <w:rPr>
                <w:lang w:val="pl-PL"/>
              </w:rPr>
              <w:t> 3-pinowe typu XLR</w:t>
            </w:r>
          </w:p>
          <w:p w14:paraId="083CA052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Maks. temperatura otoczenia pracy:</w:t>
            </w:r>
            <w:r w:rsidRPr="004E10AE">
              <w:rPr>
                <w:lang w:val="pl-PL"/>
              </w:rPr>
              <w:t> 45°C</w:t>
            </w:r>
          </w:p>
          <w:p w14:paraId="18DF1088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Stopień ochrony:</w:t>
            </w:r>
            <w:r w:rsidRPr="004E10AE">
              <w:rPr>
                <w:lang w:val="pl-PL"/>
              </w:rPr>
              <w:t> IP20</w:t>
            </w:r>
          </w:p>
          <w:p w14:paraId="4089E15C" w14:textId="77777777" w:rsidR="004E10AE" w:rsidRP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t>Wymiary głowicy (gł. x szer. x wys.):</w:t>
            </w:r>
            <w:r w:rsidRPr="004E10AE">
              <w:rPr>
                <w:lang w:val="pl-PL"/>
              </w:rPr>
              <w:t> 28 x 41 x 41,5 cm</w:t>
            </w:r>
          </w:p>
          <w:p w14:paraId="3677CEC2" w14:textId="6A87A9E6" w:rsidR="004E10AE" w:rsidRDefault="004E10AE" w:rsidP="00EE5923">
            <w:pPr>
              <w:numPr>
                <w:ilvl w:val="0"/>
                <w:numId w:val="25"/>
              </w:numPr>
              <w:spacing w:after="0"/>
              <w:rPr>
                <w:lang w:val="pl-PL"/>
              </w:rPr>
            </w:pPr>
            <w:r w:rsidRPr="004E10AE">
              <w:rPr>
                <w:b/>
                <w:bCs/>
                <w:lang w:val="pl-PL"/>
              </w:rPr>
              <w:lastRenderedPageBreak/>
              <w:t>Waga netto:</w:t>
            </w:r>
            <w:r w:rsidRPr="004E10AE">
              <w:rPr>
                <w:lang w:val="pl-PL"/>
              </w:rPr>
              <w:t> 12,2 kg</w:t>
            </w:r>
          </w:p>
          <w:p w14:paraId="573D1413" w14:textId="77777777" w:rsidR="000C40F6" w:rsidRPr="004E10AE" w:rsidRDefault="000C40F6" w:rsidP="00EE5923">
            <w:pPr>
              <w:spacing w:after="0"/>
              <w:ind w:left="360"/>
              <w:rPr>
                <w:lang w:val="pl-PL"/>
              </w:rPr>
            </w:pPr>
          </w:p>
          <w:p w14:paraId="4A0CA5A6" w14:textId="1F2D9C9B" w:rsidR="000C40F6" w:rsidRPr="000C40F6" w:rsidRDefault="00000000">
            <w:pPr>
              <w:rPr>
                <w:b/>
                <w:bCs/>
                <w:u w:val="single"/>
                <w:lang w:val="pl-PL"/>
              </w:rPr>
            </w:pPr>
            <w:r w:rsidRPr="00860FAE">
              <w:rPr>
                <w:lang w:val="pl-PL"/>
              </w:rPr>
              <w:t xml:space="preserve"> </w:t>
            </w:r>
            <w:r w:rsidRPr="000C40F6">
              <w:rPr>
                <w:b/>
                <w:bCs/>
                <w:u w:val="single"/>
                <w:lang w:val="pl-PL"/>
              </w:rPr>
              <w:t xml:space="preserve">6 </w:t>
            </w:r>
            <w:r w:rsidR="00D87F8F">
              <w:rPr>
                <w:b/>
                <w:bCs/>
                <w:u w:val="single"/>
                <w:lang w:val="pl-PL"/>
              </w:rPr>
              <w:t xml:space="preserve">sztuk </w:t>
            </w:r>
            <w:r w:rsidRPr="000C40F6">
              <w:rPr>
                <w:b/>
                <w:bCs/>
                <w:u w:val="single"/>
                <w:lang w:val="pl-PL"/>
              </w:rPr>
              <w:t>ruchomych głowic SPOT</w:t>
            </w:r>
            <w:r w:rsidR="004E10AE" w:rsidRPr="000C40F6">
              <w:rPr>
                <w:b/>
                <w:bCs/>
                <w:u w:val="single"/>
                <w:lang w:val="pl-PL"/>
              </w:rPr>
              <w:t>;</w:t>
            </w:r>
          </w:p>
          <w:p w14:paraId="145E98AA" w14:textId="594A1449" w:rsidR="00FF035A" w:rsidRPr="00FF035A" w:rsidRDefault="000C40F6" w:rsidP="00EE5923">
            <w:pPr>
              <w:spacing w:after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 xml:space="preserve">       </w:t>
            </w:r>
            <w:r w:rsidR="00FF035A" w:rsidRPr="00FF035A">
              <w:rPr>
                <w:b/>
                <w:bCs/>
                <w:lang w:val="pl-PL"/>
              </w:rPr>
              <w:t>Specyfikacja techniczna:</w:t>
            </w:r>
          </w:p>
          <w:p w14:paraId="0C1371AD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Zasilanie</w:t>
            </w:r>
            <w:r w:rsidRPr="00FF035A">
              <w:rPr>
                <w:lang w:val="pl-PL"/>
              </w:rPr>
              <w:t xml:space="preserve">: AC 220-240V, 50/60 </w:t>
            </w:r>
            <w:proofErr w:type="spellStart"/>
            <w:r w:rsidRPr="00FF035A">
              <w:rPr>
                <w:lang w:val="pl-PL"/>
              </w:rPr>
              <w:t>Hz</w:t>
            </w:r>
            <w:proofErr w:type="spellEnd"/>
          </w:p>
          <w:p w14:paraId="60FCAB00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Zużycie energii</w:t>
            </w:r>
            <w:r w:rsidRPr="00FF035A">
              <w:rPr>
                <w:lang w:val="pl-PL"/>
              </w:rPr>
              <w:t>: maks. 250W</w:t>
            </w:r>
          </w:p>
          <w:p w14:paraId="5838FED5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Bezpiecznik</w:t>
            </w:r>
            <w:r w:rsidRPr="00FF035A">
              <w:rPr>
                <w:lang w:val="pl-PL"/>
              </w:rPr>
              <w:t>: F5A/250V</w:t>
            </w:r>
          </w:p>
          <w:p w14:paraId="1D95176F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Źródło światła</w:t>
            </w:r>
            <w:r w:rsidRPr="00FF035A">
              <w:rPr>
                <w:lang w:val="pl-PL"/>
              </w:rPr>
              <w:t>: 200W LED + RGB LED Ring</w:t>
            </w:r>
          </w:p>
          <w:p w14:paraId="7BB0BFEF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Temperatura barwowa</w:t>
            </w:r>
            <w:r w:rsidRPr="00FF035A">
              <w:rPr>
                <w:lang w:val="pl-PL"/>
              </w:rPr>
              <w:t>: 8500K</w:t>
            </w:r>
          </w:p>
          <w:p w14:paraId="46C02005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Kąt świecenia</w:t>
            </w:r>
            <w:r w:rsidRPr="00FF035A">
              <w:rPr>
                <w:lang w:val="pl-PL"/>
              </w:rPr>
              <w:t>: 15°</w:t>
            </w:r>
          </w:p>
          <w:p w14:paraId="539944BE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Gniazda zasilania</w:t>
            </w:r>
            <w:r w:rsidRPr="00FF035A">
              <w:rPr>
                <w:lang w:val="pl-PL"/>
              </w:rPr>
              <w:t xml:space="preserve">: </w:t>
            </w:r>
            <w:proofErr w:type="spellStart"/>
            <w:r w:rsidRPr="00FF035A">
              <w:rPr>
                <w:lang w:val="pl-PL"/>
              </w:rPr>
              <w:t>powercon</w:t>
            </w:r>
            <w:proofErr w:type="spellEnd"/>
            <w:r w:rsidRPr="00FF035A">
              <w:rPr>
                <w:lang w:val="pl-PL"/>
              </w:rPr>
              <w:t xml:space="preserve"> (w tym „podaj dalej”)</w:t>
            </w:r>
          </w:p>
          <w:p w14:paraId="39EF2090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Wejście i wyjście DMX</w:t>
            </w:r>
            <w:r w:rsidRPr="00FF035A">
              <w:rPr>
                <w:lang w:val="pl-PL"/>
              </w:rPr>
              <w:t>: 3-pinowe typu XLR</w:t>
            </w:r>
          </w:p>
          <w:p w14:paraId="25C1119A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Tarcza kolorów</w:t>
            </w:r>
            <w:r w:rsidRPr="00FF035A">
              <w:rPr>
                <w:lang w:val="pl-PL"/>
              </w:rPr>
              <w:t>: 8 kolorów + biały</w:t>
            </w:r>
          </w:p>
          <w:p w14:paraId="7ACCF9E3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 xml:space="preserve">Tarcza </w:t>
            </w:r>
            <w:proofErr w:type="spellStart"/>
            <w:r w:rsidRPr="00FF035A">
              <w:rPr>
                <w:b/>
                <w:bCs/>
                <w:lang w:val="pl-PL"/>
              </w:rPr>
              <w:t>gobo</w:t>
            </w:r>
            <w:proofErr w:type="spellEnd"/>
            <w:r w:rsidRPr="00FF035A">
              <w:rPr>
                <w:b/>
                <w:bCs/>
                <w:lang w:val="pl-PL"/>
              </w:rPr>
              <w:t xml:space="preserve"> 1</w:t>
            </w:r>
            <w:r w:rsidRPr="00FF035A">
              <w:rPr>
                <w:lang w:val="pl-PL"/>
              </w:rPr>
              <w:t xml:space="preserve">: 9 wzorów + open (statyczne, efekt </w:t>
            </w:r>
            <w:proofErr w:type="spellStart"/>
            <w:r w:rsidRPr="00FF035A">
              <w:rPr>
                <w:lang w:val="pl-PL"/>
              </w:rPr>
              <w:t>Gobo</w:t>
            </w:r>
            <w:proofErr w:type="spellEnd"/>
            <w:r w:rsidRPr="00FF035A">
              <w:rPr>
                <w:lang w:val="pl-PL"/>
              </w:rPr>
              <w:t xml:space="preserve"> </w:t>
            </w:r>
            <w:proofErr w:type="spellStart"/>
            <w:r w:rsidRPr="00FF035A">
              <w:rPr>
                <w:lang w:val="pl-PL"/>
              </w:rPr>
              <w:t>Shake</w:t>
            </w:r>
            <w:proofErr w:type="spellEnd"/>
            <w:r w:rsidRPr="00FF035A">
              <w:rPr>
                <w:lang w:val="pl-PL"/>
              </w:rPr>
              <w:t>)</w:t>
            </w:r>
          </w:p>
          <w:p w14:paraId="249B7B78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 xml:space="preserve">Tarcza </w:t>
            </w:r>
            <w:proofErr w:type="spellStart"/>
            <w:r w:rsidRPr="00FF035A">
              <w:rPr>
                <w:b/>
                <w:bCs/>
                <w:lang w:val="pl-PL"/>
              </w:rPr>
              <w:t>gobo</w:t>
            </w:r>
            <w:proofErr w:type="spellEnd"/>
            <w:r w:rsidRPr="00FF035A">
              <w:rPr>
                <w:b/>
                <w:bCs/>
                <w:lang w:val="pl-PL"/>
              </w:rPr>
              <w:t xml:space="preserve"> 2</w:t>
            </w:r>
            <w:r w:rsidRPr="00FF035A">
              <w:rPr>
                <w:lang w:val="pl-PL"/>
              </w:rPr>
              <w:t>: 7 wzorów + open (</w:t>
            </w:r>
            <w:proofErr w:type="spellStart"/>
            <w:r w:rsidRPr="00FF035A">
              <w:rPr>
                <w:lang w:val="pl-PL"/>
              </w:rPr>
              <w:t>indeksowalne</w:t>
            </w:r>
            <w:proofErr w:type="spellEnd"/>
            <w:r w:rsidRPr="00FF035A">
              <w:rPr>
                <w:lang w:val="pl-PL"/>
              </w:rPr>
              <w:t xml:space="preserve"> i rotacyjne, efekt </w:t>
            </w:r>
            <w:proofErr w:type="spellStart"/>
            <w:r w:rsidRPr="00FF035A">
              <w:rPr>
                <w:lang w:val="pl-PL"/>
              </w:rPr>
              <w:t>Gobo</w:t>
            </w:r>
            <w:proofErr w:type="spellEnd"/>
            <w:r w:rsidRPr="00FF035A">
              <w:rPr>
                <w:lang w:val="pl-PL"/>
              </w:rPr>
              <w:t xml:space="preserve"> </w:t>
            </w:r>
            <w:proofErr w:type="spellStart"/>
            <w:r w:rsidRPr="00FF035A">
              <w:rPr>
                <w:lang w:val="pl-PL"/>
              </w:rPr>
              <w:t>Shake</w:t>
            </w:r>
            <w:proofErr w:type="spellEnd"/>
            <w:r w:rsidRPr="00FF035A">
              <w:rPr>
                <w:lang w:val="pl-PL"/>
              </w:rPr>
              <w:t>)</w:t>
            </w:r>
          </w:p>
          <w:p w14:paraId="7BDC63C3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Pryzma</w:t>
            </w:r>
            <w:r w:rsidRPr="00FF035A">
              <w:rPr>
                <w:lang w:val="pl-PL"/>
              </w:rPr>
              <w:t>: 3-ścienna, rotacyjna</w:t>
            </w:r>
          </w:p>
          <w:p w14:paraId="50EC2062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Focus</w:t>
            </w:r>
            <w:r w:rsidRPr="00FF035A">
              <w:rPr>
                <w:lang w:val="pl-PL"/>
              </w:rPr>
              <w:t>: elektroniczny</w:t>
            </w:r>
          </w:p>
          <w:p w14:paraId="0DA322DA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proofErr w:type="spellStart"/>
            <w:r w:rsidRPr="00FF035A">
              <w:rPr>
                <w:b/>
                <w:bCs/>
                <w:lang w:val="pl-PL"/>
              </w:rPr>
              <w:t>Dimmer</w:t>
            </w:r>
            <w:proofErr w:type="spellEnd"/>
            <w:r w:rsidRPr="00FF035A">
              <w:rPr>
                <w:lang w:val="pl-PL"/>
              </w:rPr>
              <w:t>: liniowy (0-100%)</w:t>
            </w:r>
          </w:p>
          <w:p w14:paraId="467CB11A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</w:pPr>
            <w:proofErr w:type="spellStart"/>
            <w:r w:rsidRPr="00FF035A">
              <w:rPr>
                <w:b/>
                <w:bCs/>
              </w:rPr>
              <w:t>Tryby</w:t>
            </w:r>
            <w:proofErr w:type="spellEnd"/>
            <w:r w:rsidRPr="00FF035A">
              <w:rPr>
                <w:b/>
                <w:bCs/>
              </w:rPr>
              <w:t xml:space="preserve"> </w:t>
            </w:r>
            <w:proofErr w:type="spellStart"/>
            <w:r w:rsidRPr="00FF035A">
              <w:rPr>
                <w:b/>
                <w:bCs/>
              </w:rPr>
              <w:t>pracy</w:t>
            </w:r>
            <w:proofErr w:type="spellEnd"/>
            <w:r w:rsidRPr="00FF035A">
              <w:t>: Auto, Sound, Master/Slave, DMX</w:t>
            </w:r>
          </w:p>
          <w:p w14:paraId="38A31D38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Kanały DMX</w:t>
            </w:r>
            <w:r w:rsidRPr="00FF035A">
              <w:rPr>
                <w:lang w:val="pl-PL"/>
              </w:rPr>
              <w:t>: 18/23</w:t>
            </w:r>
          </w:p>
          <w:p w14:paraId="64A4C0F6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Funkcja RDM</w:t>
            </w:r>
            <w:r w:rsidRPr="00FF035A">
              <w:rPr>
                <w:lang w:val="pl-PL"/>
              </w:rPr>
              <w:t>: tak</w:t>
            </w:r>
          </w:p>
          <w:p w14:paraId="1F8B927B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Zakres ruchów PAN</w:t>
            </w:r>
            <w:r w:rsidRPr="00FF035A">
              <w:rPr>
                <w:lang w:val="pl-PL"/>
              </w:rPr>
              <w:t>: 540°</w:t>
            </w:r>
          </w:p>
          <w:p w14:paraId="487F4EDA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Zakres ruchów TILT</w:t>
            </w:r>
            <w:r w:rsidRPr="00FF035A">
              <w:rPr>
                <w:lang w:val="pl-PL"/>
              </w:rPr>
              <w:t>: 270°</w:t>
            </w:r>
          </w:p>
          <w:p w14:paraId="5700D6B0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Częstotliwość stroboskopu</w:t>
            </w:r>
            <w:r w:rsidRPr="00FF035A">
              <w:rPr>
                <w:lang w:val="pl-PL"/>
              </w:rPr>
              <w:t xml:space="preserve">: 1-25 </w:t>
            </w:r>
            <w:proofErr w:type="spellStart"/>
            <w:r w:rsidRPr="00FF035A">
              <w:rPr>
                <w:lang w:val="pl-PL"/>
              </w:rPr>
              <w:t>fps</w:t>
            </w:r>
            <w:proofErr w:type="spellEnd"/>
          </w:p>
          <w:p w14:paraId="56390171" w14:textId="77777777" w:rsidR="00FF035A" w:rsidRPr="00FF035A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Wymiary</w:t>
            </w:r>
            <w:r w:rsidRPr="00FF035A">
              <w:rPr>
                <w:lang w:val="pl-PL"/>
              </w:rPr>
              <w:t>: 30,6 x 18,3 x 36,7 cm</w:t>
            </w:r>
          </w:p>
          <w:p w14:paraId="6B709353" w14:textId="2FDFBECB" w:rsidR="004E10AE" w:rsidRDefault="00FF035A" w:rsidP="00EE5923">
            <w:pPr>
              <w:numPr>
                <w:ilvl w:val="0"/>
                <w:numId w:val="26"/>
              </w:numPr>
              <w:spacing w:after="0"/>
              <w:rPr>
                <w:lang w:val="pl-PL"/>
              </w:rPr>
            </w:pPr>
            <w:r w:rsidRPr="00FF035A">
              <w:rPr>
                <w:b/>
                <w:bCs/>
                <w:lang w:val="pl-PL"/>
              </w:rPr>
              <w:t>Waga netto</w:t>
            </w:r>
            <w:r w:rsidRPr="00FF035A">
              <w:rPr>
                <w:lang w:val="pl-PL"/>
              </w:rPr>
              <w:t>: 9 kg</w:t>
            </w:r>
          </w:p>
          <w:p w14:paraId="79F730B9" w14:textId="77777777" w:rsidR="000C40F6" w:rsidRPr="00FF035A" w:rsidRDefault="000C40F6" w:rsidP="00EE5923">
            <w:pPr>
              <w:spacing w:after="0"/>
              <w:ind w:left="360"/>
              <w:rPr>
                <w:lang w:val="pl-PL"/>
              </w:rPr>
            </w:pPr>
          </w:p>
          <w:p w14:paraId="1E134D77" w14:textId="7F4F324E" w:rsidR="00FF035A" w:rsidRPr="000C40F6" w:rsidRDefault="000C40F6" w:rsidP="00EE5923">
            <w:pPr>
              <w:rPr>
                <w:b/>
                <w:bCs/>
                <w:u w:val="single"/>
                <w:lang w:val="pl-PL"/>
              </w:rPr>
            </w:pPr>
            <w:r w:rsidRPr="000C40F6">
              <w:rPr>
                <w:b/>
                <w:bCs/>
                <w:u w:val="single"/>
                <w:lang w:val="pl-PL"/>
              </w:rPr>
              <w:t>4</w:t>
            </w:r>
            <w:r w:rsidR="00D87F8F">
              <w:rPr>
                <w:b/>
                <w:bCs/>
                <w:u w:val="single"/>
                <w:lang w:val="pl-PL"/>
              </w:rPr>
              <w:t xml:space="preserve"> sztuki -</w:t>
            </w:r>
            <w:r w:rsidRPr="000C40F6">
              <w:rPr>
                <w:b/>
                <w:bCs/>
                <w:u w:val="single"/>
                <w:lang w:val="pl-PL"/>
              </w:rPr>
              <w:t xml:space="preserve"> statywy</w:t>
            </w:r>
            <w:r w:rsidR="00FF035A" w:rsidRPr="000C40F6">
              <w:rPr>
                <w:b/>
                <w:bCs/>
                <w:u w:val="single"/>
                <w:lang w:val="pl-PL"/>
              </w:rPr>
              <w:t xml:space="preserve"> oświetleniowe</w:t>
            </w:r>
          </w:p>
          <w:p w14:paraId="3FDAA255" w14:textId="77777777" w:rsidR="00FF035A" w:rsidRPr="00FF035A" w:rsidRDefault="00FF035A" w:rsidP="00EE5923">
            <w:pPr>
              <w:numPr>
                <w:ilvl w:val="0"/>
                <w:numId w:val="27"/>
              </w:numPr>
              <w:spacing w:after="0"/>
              <w:rPr>
                <w:lang w:val="pl-PL"/>
              </w:rPr>
            </w:pPr>
            <w:r w:rsidRPr="00FF035A">
              <w:rPr>
                <w:lang w:val="pl-PL"/>
              </w:rPr>
              <w:t>Rozstaw nóg (średnica): 158cm</w:t>
            </w:r>
          </w:p>
          <w:p w14:paraId="41927823" w14:textId="77777777" w:rsidR="00FF035A" w:rsidRPr="00FF035A" w:rsidRDefault="00FF035A" w:rsidP="00EE5923">
            <w:pPr>
              <w:numPr>
                <w:ilvl w:val="0"/>
                <w:numId w:val="27"/>
              </w:numPr>
              <w:spacing w:after="0"/>
              <w:rPr>
                <w:lang w:val="pl-PL"/>
              </w:rPr>
            </w:pPr>
            <w:r w:rsidRPr="00FF035A">
              <w:rPr>
                <w:lang w:val="pl-PL"/>
              </w:rPr>
              <w:t>Średnica gniazda na trzpień: 28 mm (trzpień jest w komplecie)</w:t>
            </w:r>
          </w:p>
          <w:p w14:paraId="2B17BEB8" w14:textId="77777777" w:rsidR="00FF035A" w:rsidRPr="00FF035A" w:rsidRDefault="00FF035A" w:rsidP="00EE5923">
            <w:pPr>
              <w:numPr>
                <w:ilvl w:val="0"/>
                <w:numId w:val="27"/>
              </w:numPr>
              <w:spacing w:after="0"/>
              <w:rPr>
                <w:lang w:val="pl-PL"/>
              </w:rPr>
            </w:pPr>
            <w:r w:rsidRPr="00FF035A">
              <w:rPr>
                <w:lang w:val="pl-PL"/>
              </w:rPr>
              <w:t>Konstrukcja aluminiowa</w:t>
            </w:r>
          </w:p>
          <w:p w14:paraId="48FC50D1" w14:textId="77777777" w:rsidR="00FF035A" w:rsidRDefault="00FF035A" w:rsidP="00EE5923">
            <w:pPr>
              <w:numPr>
                <w:ilvl w:val="0"/>
                <w:numId w:val="27"/>
              </w:numPr>
              <w:spacing w:after="0"/>
              <w:rPr>
                <w:lang w:val="pl-PL"/>
              </w:rPr>
            </w:pPr>
            <w:r w:rsidRPr="00FF035A">
              <w:rPr>
                <w:lang w:val="pl-PL"/>
              </w:rPr>
              <w:t>Trzpień statywu jest zakończony standardowym męskim gwintem 1/4 cala, co pozwala na montaż dowolnego sprzętu fotograficznego lub video (bezpośrednio lub poprzez dowolną głowicę, która u spodu ma żeński gwint 1/4 cala)</w:t>
            </w:r>
          </w:p>
          <w:tbl>
            <w:tblPr>
              <w:tblW w:w="15075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37"/>
              <w:gridCol w:w="7538"/>
            </w:tblGrid>
            <w:tr w:rsidR="00FF035A" w:rsidRPr="004501D3" w14:paraId="258E1672" w14:textId="77777777" w:rsidTr="008425AC">
              <w:tc>
                <w:tcPr>
                  <w:tcW w:w="753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2E556D" w14:textId="400B3074" w:rsidR="00FF035A" w:rsidRPr="00FF035A" w:rsidRDefault="00FF035A" w:rsidP="00EE592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val="pl-PL" w:eastAsia="pl-PL"/>
                    </w:rPr>
                  </w:pPr>
                </w:p>
              </w:tc>
              <w:tc>
                <w:tcPr>
                  <w:tcW w:w="75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901BFA" w14:textId="576ADE28" w:rsidR="00FF035A" w:rsidRPr="00FF035A" w:rsidRDefault="00FF035A" w:rsidP="00EE592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111111"/>
                      <w:sz w:val="21"/>
                      <w:szCs w:val="21"/>
                      <w:lang w:val="pl-PL" w:eastAsia="pl-PL"/>
                    </w:rPr>
                  </w:pPr>
                </w:p>
              </w:tc>
            </w:tr>
          </w:tbl>
          <w:p w14:paraId="1A6FF604" w14:textId="77777777" w:rsidR="00EE5923" w:rsidRDefault="00EE5923">
            <w:pPr>
              <w:rPr>
                <w:lang w:val="pl-PL"/>
              </w:rPr>
            </w:pPr>
          </w:p>
          <w:p w14:paraId="177AA088" w14:textId="22EA87FF" w:rsidR="000C40F6" w:rsidRPr="000C40F6" w:rsidRDefault="00FF035A">
            <w:pPr>
              <w:rPr>
                <w:b/>
                <w:bCs/>
                <w:u w:val="single"/>
                <w:lang w:val="pl-PL"/>
              </w:rPr>
            </w:pPr>
            <w:r w:rsidRPr="000C40F6">
              <w:rPr>
                <w:b/>
                <w:bCs/>
                <w:u w:val="single"/>
                <w:lang w:val="pl-PL"/>
              </w:rPr>
              <w:lastRenderedPageBreak/>
              <w:t>4</w:t>
            </w:r>
            <w:r w:rsidR="00D87F8F">
              <w:rPr>
                <w:b/>
                <w:bCs/>
                <w:u w:val="single"/>
                <w:lang w:val="pl-PL"/>
              </w:rPr>
              <w:t xml:space="preserve"> sztuki -</w:t>
            </w:r>
            <w:r w:rsidRPr="000C40F6">
              <w:rPr>
                <w:b/>
                <w:bCs/>
                <w:u w:val="single"/>
                <w:lang w:val="pl-PL"/>
              </w:rPr>
              <w:t xml:space="preserve"> adapter statywu oświetleniowego</w:t>
            </w:r>
          </w:p>
          <w:p w14:paraId="6FE53126" w14:textId="6EE87C61" w:rsidR="00FF035A" w:rsidRPr="000C40F6" w:rsidRDefault="00FF035A">
            <w:pPr>
              <w:rPr>
                <w:b/>
                <w:bCs/>
                <w:u w:val="single"/>
                <w:lang w:val="pl-PL"/>
              </w:rPr>
            </w:pPr>
            <w:r w:rsidRPr="000C40F6">
              <w:rPr>
                <w:b/>
                <w:bCs/>
                <w:u w:val="single"/>
                <w:lang w:val="pl-PL"/>
              </w:rPr>
              <w:t>System TRISYSTEM: 8</w:t>
            </w:r>
            <w:r w:rsidR="00EE5923">
              <w:rPr>
                <w:b/>
                <w:bCs/>
                <w:u w:val="single"/>
                <w:lang w:val="pl-PL"/>
              </w:rPr>
              <w:t xml:space="preserve"> </w:t>
            </w:r>
            <w:r w:rsidR="00D87F8F">
              <w:rPr>
                <w:b/>
                <w:bCs/>
                <w:u w:val="single"/>
                <w:lang w:val="pl-PL"/>
              </w:rPr>
              <w:t xml:space="preserve">- </w:t>
            </w:r>
            <w:r w:rsidRPr="000C40F6">
              <w:rPr>
                <w:b/>
                <w:bCs/>
                <w:u w:val="single"/>
                <w:lang w:val="pl-PL"/>
              </w:rPr>
              <w:t xml:space="preserve">odcinków po 2m. </w:t>
            </w:r>
          </w:p>
          <w:p w14:paraId="21147D5D" w14:textId="0F7A8D92" w:rsidR="00D509C6" w:rsidRPr="000C40F6" w:rsidRDefault="00FF035A">
            <w:pPr>
              <w:rPr>
                <w:b/>
                <w:bCs/>
                <w:u w:val="single"/>
                <w:lang w:val="pl-PL"/>
              </w:rPr>
            </w:pPr>
            <w:r w:rsidRPr="000C40F6">
              <w:rPr>
                <w:b/>
                <w:bCs/>
                <w:u w:val="single"/>
                <w:lang w:val="pl-PL"/>
              </w:rPr>
              <w:t xml:space="preserve">Profesjonalne przewody    sygnałowe. 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A0BD0" w14:textId="77777777" w:rsidR="00D509C6" w:rsidRDefault="00000000">
            <w:r>
              <w:lastRenderedPageBreak/>
              <w:t xml:space="preserve">1 </w:t>
            </w:r>
            <w:proofErr w:type="spellStart"/>
            <w:r>
              <w:t>komplet</w:t>
            </w:r>
            <w:proofErr w:type="spellEnd"/>
          </w:p>
        </w:tc>
      </w:tr>
    </w:tbl>
    <w:p w14:paraId="7EAC2922" w14:textId="77777777" w:rsidR="00795A56" w:rsidRDefault="00795A56"/>
    <w:sectPr w:rsidR="00795A56" w:rsidSect="00034616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F52A7" w14:textId="77777777" w:rsidR="00F67482" w:rsidRDefault="00F67482" w:rsidP="00860FAE">
      <w:pPr>
        <w:spacing w:after="0" w:line="240" w:lineRule="auto"/>
      </w:pPr>
      <w:r>
        <w:separator/>
      </w:r>
    </w:p>
  </w:endnote>
  <w:endnote w:type="continuationSeparator" w:id="0">
    <w:p w14:paraId="6CA212FA" w14:textId="77777777" w:rsidR="00F67482" w:rsidRDefault="00F67482" w:rsidP="00860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E68DC" w14:textId="77777777" w:rsidR="00F67482" w:rsidRDefault="00F67482" w:rsidP="00860FAE">
      <w:pPr>
        <w:spacing w:after="0" w:line="240" w:lineRule="auto"/>
      </w:pPr>
      <w:r>
        <w:separator/>
      </w:r>
    </w:p>
  </w:footnote>
  <w:footnote w:type="continuationSeparator" w:id="0">
    <w:p w14:paraId="4D2869C9" w14:textId="77777777" w:rsidR="00F67482" w:rsidRDefault="00F67482" w:rsidP="00860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0111F" w14:textId="64A672AB" w:rsidR="00D50480" w:rsidRDefault="00D50480">
    <w:pPr>
      <w:pStyle w:val="Nagwek"/>
    </w:pPr>
    <w:r>
      <w:rPr>
        <w:noProof/>
      </w:rPr>
      <w:drawing>
        <wp:inline distT="0" distB="0" distL="0" distR="0" wp14:anchorId="533480A2" wp14:editId="2C236355">
          <wp:extent cx="5476875" cy="447675"/>
          <wp:effectExtent l="0" t="0" r="9525" b="9525"/>
          <wp:docPr id="17373229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9B7CED"/>
    <w:multiLevelType w:val="multilevel"/>
    <w:tmpl w:val="D2604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AC14618"/>
    <w:multiLevelType w:val="multilevel"/>
    <w:tmpl w:val="A19E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32062C0"/>
    <w:multiLevelType w:val="multilevel"/>
    <w:tmpl w:val="6082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052368"/>
    <w:multiLevelType w:val="multilevel"/>
    <w:tmpl w:val="F036E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9C42B80"/>
    <w:multiLevelType w:val="multilevel"/>
    <w:tmpl w:val="36F483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57245B9"/>
    <w:multiLevelType w:val="hybridMultilevel"/>
    <w:tmpl w:val="194CCD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0F489A"/>
    <w:multiLevelType w:val="multilevel"/>
    <w:tmpl w:val="11B0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25A87"/>
    <w:multiLevelType w:val="multilevel"/>
    <w:tmpl w:val="85989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C26803"/>
    <w:multiLevelType w:val="multilevel"/>
    <w:tmpl w:val="F7B4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1634E9"/>
    <w:multiLevelType w:val="multilevel"/>
    <w:tmpl w:val="00367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283F9B"/>
    <w:multiLevelType w:val="multilevel"/>
    <w:tmpl w:val="D79C1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0900BE4"/>
    <w:multiLevelType w:val="multilevel"/>
    <w:tmpl w:val="D0E0C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9E07F6"/>
    <w:multiLevelType w:val="multilevel"/>
    <w:tmpl w:val="225E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FE74CB"/>
    <w:multiLevelType w:val="multilevel"/>
    <w:tmpl w:val="9DF8B9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7E674B"/>
    <w:multiLevelType w:val="multilevel"/>
    <w:tmpl w:val="DA326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8001E6C"/>
    <w:multiLevelType w:val="multilevel"/>
    <w:tmpl w:val="94D8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23F269E"/>
    <w:multiLevelType w:val="multilevel"/>
    <w:tmpl w:val="4D646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60F7C2E"/>
    <w:multiLevelType w:val="multilevel"/>
    <w:tmpl w:val="664CE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B177465"/>
    <w:multiLevelType w:val="multilevel"/>
    <w:tmpl w:val="F4225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C80DD7"/>
    <w:multiLevelType w:val="multilevel"/>
    <w:tmpl w:val="3230E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97423621">
    <w:abstractNumId w:val="8"/>
  </w:num>
  <w:num w:numId="2" w16cid:durableId="1269199037">
    <w:abstractNumId w:val="6"/>
  </w:num>
  <w:num w:numId="3" w16cid:durableId="963536814">
    <w:abstractNumId w:val="5"/>
  </w:num>
  <w:num w:numId="4" w16cid:durableId="1683892604">
    <w:abstractNumId w:val="4"/>
  </w:num>
  <w:num w:numId="5" w16cid:durableId="650669606">
    <w:abstractNumId w:val="7"/>
  </w:num>
  <w:num w:numId="6" w16cid:durableId="473956930">
    <w:abstractNumId w:val="3"/>
  </w:num>
  <w:num w:numId="7" w16cid:durableId="272447561">
    <w:abstractNumId w:val="2"/>
  </w:num>
  <w:num w:numId="8" w16cid:durableId="966550837">
    <w:abstractNumId w:val="1"/>
  </w:num>
  <w:num w:numId="9" w16cid:durableId="1792241219">
    <w:abstractNumId w:val="0"/>
  </w:num>
  <w:num w:numId="10" w16cid:durableId="1931308678">
    <w:abstractNumId w:val="18"/>
  </w:num>
  <w:num w:numId="11" w16cid:durableId="1825924821">
    <w:abstractNumId w:val="24"/>
  </w:num>
  <w:num w:numId="12" w16cid:durableId="1728189536">
    <w:abstractNumId w:val="25"/>
  </w:num>
  <w:num w:numId="13" w16cid:durableId="1706712957">
    <w:abstractNumId w:val="23"/>
  </w:num>
  <w:num w:numId="14" w16cid:durableId="2046176563">
    <w:abstractNumId w:val="10"/>
  </w:num>
  <w:num w:numId="15" w16cid:durableId="685592584">
    <w:abstractNumId w:val="15"/>
  </w:num>
  <w:num w:numId="16" w16cid:durableId="1159156444">
    <w:abstractNumId w:val="12"/>
  </w:num>
  <w:num w:numId="17" w16cid:durableId="2009820892">
    <w:abstractNumId w:val="13"/>
  </w:num>
  <w:num w:numId="18" w16cid:durableId="983002438">
    <w:abstractNumId w:val="11"/>
  </w:num>
  <w:num w:numId="19" w16cid:durableId="1920943606">
    <w:abstractNumId w:val="28"/>
  </w:num>
  <w:num w:numId="20" w16cid:durableId="1350136741">
    <w:abstractNumId w:val="17"/>
  </w:num>
  <w:num w:numId="21" w16cid:durableId="430702782">
    <w:abstractNumId w:val="22"/>
  </w:num>
  <w:num w:numId="22" w16cid:durableId="693389267">
    <w:abstractNumId w:val="16"/>
  </w:num>
  <w:num w:numId="23" w16cid:durableId="1281063809">
    <w:abstractNumId w:val="20"/>
  </w:num>
  <w:num w:numId="24" w16cid:durableId="530188437">
    <w:abstractNumId w:val="21"/>
  </w:num>
  <w:num w:numId="25" w16cid:durableId="351421944">
    <w:abstractNumId w:val="9"/>
  </w:num>
  <w:num w:numId="26" w16cid:durableId="1363359209">
    <w:abstractNumId w:val="19"/>
  </w:num>
  <w:num w:numId="27" w16cid:durableId="467210183">
    <w:abstractNumId w:val="26"/>
  </w:num>
  <w:num w:numId="28" w16cid:durableId="347029613">
    <w:abstractNumId w:val="27"/>
  </w:num>
  <w:num w:numId="29" w16cid:durableId="1272785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751B5"/>
    <w:rsid w:val="000C067E"/>
    <w:rsid w:val="000C40F6"/>
    <w:rsid w:val="000F0436"/>
    <w:rsid w:val="00122FCE"/>
    <w:rsid w:val="0015074B"/>
    <w:rsid w:val="00212246"/>
    <w:rsid w:val="002301D9"/>
    <w:rsid w:val="002318AB"/>
    <w:rsid w:val="0023794B"/>
    <w:rsid w:val="0029639D"/>
    <w:rsid w:val="00296D9D"/>
    <w:rsid w:val="00326F90"/>
    <w:rsid w:val="00391DD5"/>
    <w:rsid w:val="003D2101"/>
    <w:rsid w:val="00407241"/>
    <w:rsid w:val="004501D3"/>
    <w:rsid w:val="004E10AE"/>
    <w:rsid w:val="005652B0"/>
    <w:rsid w:val="00613197"/>
    <w:rsid w:val="00636016"/>
    <w:rsid w:val="007129B5"/>
    <w:rsid w:val="00795A56"/>
    <w:rsid w:val="007B26FB"/>
    <w:rsid w:val="007C4BF8"/>
    <w:rsid w:val="008425AC"/>
    <w:rsid w:val="00860FAE"/>
    <w:rsid w:val="0086756F"/>
    <w:rsid w:val="008C6693"/>
    <w:rsid w:val="008D08BA"/>
    <w:rsid w:val="00902C68"/>
    <w:rsid w:val="009625CF"/>
    <w:rsid w:val="009B4346"/>
    <w:rsid w:val="00A80BE3"/>
    <w:rsid w:val="00AA1D8D"/>
    <w:rsid w:val="00B0622B"/>
    <w:rsid w:val="00B47730"/>
    <w:rsid w:val="00B93FD4"/>
    <w:rsid w:val="00BD36A8"/>
    <w:rsid w:val="00C31C6A"/>
    <w:rsid w:val="00CB0664"/>
    <w:rsid w:val="00CC52BF"/>
    <w:rsid w:val="00D50363"/>
    <w:rsid w:val="00D50480"/>
    <w:rsid w:val="00D509C6"/>
    <w:rsid w:val="00D64793"/>
    <w:rsid w:val="00D87F8F"/>
    <w:rsid w:val="00D975D4"/>
    <w:rsid w:val="00E518B5"/>
    <w:rsid w:val="00E97A1A"/>
    <w:rsid w:val="00EE051B"/>
    <w:rsid w:val="00EE5923"/>
    <w:rsid w:val="00EE7474"/>
    <w:rsid w:val="00F67482"/>
    <w:rsid w:val="00FC693F"/>
    <w:rsid w:val="00FF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33FDA5"/>
  <w14:defaultImageDpi w14:val="300"/>
  <w15:docId w15:val="{2F777518-6FC8-4CCF-A163-6EC784807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FA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FA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FA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212246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D210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21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ure.pl/produkty/mikrofony/sm5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hure.pl/produkty/akcesoria/a56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ure.pl/produkty/mikrofony/beta_52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9</Pages>
  <Words>1793</Words>
  <Characters>10763</Characters>
  <Application>Microsoft Office Word</Application>
  <DocSecurity>0</DocSecurity>
  <Lines>89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ADM008@ugn.local</cp:lastModifiedBy>
  <cp:revision>21</cp:revision>
  <cp:lastPrinted>2025-08-07T09:50:00Z</cp:lastPrinted>
  <dcterms:created xsi:type="dcterms:W3CDTF">2013-12-23T23:15:00Z</dcterms:created>
  <dcterms:modified xsi:type="dcterms:W3CDTF">2025-08-07T11:23:00Z</dcterms:modified>
  <cp:category/>
</cp:coreProperties>
</file>